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E9A44" w14:textId="4913807F" w:rsidR="007166CE" w:rsidRDefault="00A976FD" w:rsidP="009C767B">
      <w:pPr>
        <w:pStyle w:val="berschrift1"/>
        <w:rPr>
          <w:b w:val="0"/>
          <w:bCs w:val="0"/>
          <w:sz w:val="32"/>
          <w:szCs w:val="32"/>
        </w:rPr>
      </w:pPr>
      <w:r>
        <w:rPr>
          <w:b w:val="0"/>
          <w:bCs w:val="0"/>
          <w:noProof/>
          <w:sz w:val="32"/>
          <w:szCs w:val="32"/>
        </w:rPr>
        <w:drawing>
          <wp:inline distT="0" distB="0" distL="0" distR="0" wp14:anchorId="0C355312" wp14:editId="05B612D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10EEFB" w14:textId="77777777" w:rsidR="007166CE" w:rsidRDefault="007166CE" w:rsidP="007166CE">
      <w:pPr>
        <w:pStyle w:val="berschrift1"/>
      </w:pPr>
      <w:r>
        <w:br w:type="page"/>
      </w:r>
      <w:r>
        <w:lastRenderedPageBreak/>
        <w:t>Vorwort</w:t>
      </w:r>
    </w:p>
    <w:p w14:paraId="35ACE99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58996CD" w14:textId="77777777" w:rsidR="007E1779" w:rsidRDefault="008D7463" w:rsidP="007166CE">
      <w:r>
        <w:t xml:space="preserve">Dieses Jahr hat uns allen eine Menge abverlangt – doch Gott hat uns hindurchgetragen. </w:t>
      </w:r>
    </w:p>
    <w:p w14:paraId="4A6B0D9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7F62365" w14:textId="77777777" w:rsidR="007E1779" w:rsidRDefault="007E1779" w:rsidP="007166CE">
      <w:r>
        <w:t>Vielleicht hat aber auch der eine oder die andere Lust, mitzumachen und neue Bücher zu erstellen – sprecht mich einfach an.</w:t>
      </w:r>
    </w:p>
    <w:p w14:paraId="08B887A0" w14:textId="77777777" w:rsidR="007166CE" w:rsidRDefault="007166CE" w:rsidP="007166CE">
      <w:r>
        <w:t>Euch allen wünsche ich Gottes reichen Segen und dass Ihr für Euch interessante Texte hier findet. Für Anregungen bin ich immer dankbar.</w:t>
      </w:r>
    </w:p>
    <w:p w14:paraId="2A37C5DD" w14:textId="77777777" w:rsidR="007166CE" w:rsidRDefault="007166CE" w:rsidP="007166CE">
      <w:r>
        <w:t>Gruß &amp; Segen,</w:t>
      </w:r>
    </w:p>
    <w:p w14:paraId="38AE86BA" w14:textId="77777777" w:rsidR="007166CE" w:rsidRDefault="007166CE" w:rsidP="007166CE">
      <w:r>
        <w:t>Andreas</w:t>
      </w:r>
    </w:p>
    <w:p w14:paraId="1A73667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2B5709" w14:textId="77777777" w:rsidR="00AD0B2B" w:rsidRDefault="00AD0B2B" w:rsidP="00AD0B2B">
      <w:pPr>
        <w:pStyle w:val="berschrift1"/>
        <w:rPr>
          <w:sz w:val="48"/>
        </w:rPr>
      </w:pPr>
      <w:r>
        <w:lastRenderedPageBreak/>
        <w:t>Zum Leser.</w:t>
      </w:r>
    </w:p>
    <w:p w14:paraId="65B6CE1B" w14:textId="77777777" w:rsidR="00AD0B2B" w:rsidRDefault="00AD0B2B" w:rsidP="00AD0B2B">
      <w:pPr>
        <w:pStyle w:val="StandardWeb"/>
      </w:pPr>
      <w:proofErr w:type="spellStart"/>
      <w:r>
        <w:t>GOttseliger</w:t>
      </w:r>
      <w:proofErr w:type="spellEnd"/>
      <w:r>
        <w:t xml:space="preserve"> Christlicher Leser/ allhie </w:t>
      </w:r>
      <w:proofErr w:type="spellStart"/>
      <w:r>
        <w:t>hastu</w:t>
      </w:r>
      <w:proofErr w:type="spellEnd"/>
      <w:r>
        <w:t xml:space="preserve"> </w:t>
      </w:r>
      <w:proofErr w:type="spellStart"/>
      <w:r>
        <w:t>inn</w:t>
      </w:r>
      <w:proofErr w:type="spellEnd"/>
      <w:r>
        <w:t xml:space="preserve"> </w:t>
      </w:r>
      <w:proofErr w:type="spellStart"/>
      <w:r>
        <w:t>ainer</w:t>
      </w:r>
      <w:proofErr w:type="spellEnd"/>
      <w:r>
        <w:t xml:space="preserve"> </w:t>
      </w:r>
      <w:proofErr w:type="spellStart"/>
      <w:r>
        <w:t>kurtzen</w:t>
      </w:r>
      <w:proofErr w:type="spellEnd"/>
      <w:r>
        <w:t xml:space="preserve"> Summa/ die Leer/ Glauben </w:t>
      </w:r>
      <w:proofErr w:type="spellStart"/>
      <w:r>
        <w:t>vnd</w:t>
      </w:r>
      <w:proofErr w:type="spellEnd"/>
      <w:r>
        <w:t xml:space="preserve"> </w:t>
      </w:r>
      <w:proofErr w:type="spellStart"/>
      <w:r>
        <w:t>bekantnus</w:t>
      </w:r>
      <w:proofErr w:type="spellEnd"/>
      <w:r>
        <w:t xml:space="preserve"> C. S. von Christo dem </w:t>
      </w:r>
      <w:proofErr w:type="spellStart"/>
      <w:r>
        <w:t>aingebornen</w:t>
      </w:r>
      <w:proofErr w:type="spellEnd"/>
      <w:r>
        <w:t xml:space="preserve"> </w:t>
      </w:r>
      <w:proofErr w:type="spellStart"/>
      <w:r>
        <w:t>Sone</w:t>
      </w:r>
      <w:proofErr w:type="spellEnd"/>
      <w:r>
        <w:t xml:space="preserve"> Gottes/ </w:t>
      </w:r>
      <w:proofErr w:type="spellStart"/>
      <w:r>
        <w:t>vnserm</w:t>
      </w:r>
      <w:proofErr w:type="spellEnd"/>
      <w:r>
        <w:t xml:space="preserve"> Gott </w:t>
      </w:r>
      <w:proofErr w:type="spellStart"/>
      <w:r>
        <w:t>vnd</w:t>
      </w:r>
      <w:proofErr w:type="spellEnd"/>
      <w:r>
        <w:t xml:space="preserve"> </w:t>
      </w:r>
      <w:proofErr w:type="spellStart"/>
      <w:r>
        <w:t>herren</w:t>
      </w:r>
      <w:proofErr w:type="spellEnd"/>
      <w:r>
        <w:t xml:space="preserve">/ </w:t>
      </w:r>
      <w:proofErr w:type="spellStart"/>
      <w:r>
        <w:t>vnd</w:t>
      </w:r>
      <w:proofErr w:type="spellEnd"/>
      <w:r>
        <w:t xml:space="preserve"> vom H. </w:t>
      </w:r>
      <w:proofErr w:type="spellStart"/>
      <w:r>
        <w:t>Sacrament</w:t>
      </w:r>
      <w:proofErr w:type="spellEnd"/>
      <w:r>
        <w:t xml:space="preserve"> seins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mit </w:t>
      </w:r>
      <w:proofErr w:type="spellStart"/>
      <w:r>
        <w:t>ainer</w:t>
      </w:r>
      <w:proofErr w:type="spellEnd"/>
      <w:r>
        <w:t xml:space="preserve"> Protestation </w:t>
      </w:r>
      <w:proofErr w:type="spellStart"/>
      <w:r>
        <w:t>vnd</w:t>
      </w:r>
      <w:proofErr w:type="spellEnd"/>
      <w:r>
        <w:t xml:space="preserve"> </w:t>
      </w:r>
      <w:proofErr w:type="spellStart"/>
      <w:r>
        <w:t>widersprechung</w:t>
      </w:r>
      <w:proofErr w:type="spellEnd"/>
      <w:r>
        <w:t xml:space="preserve"> aller </w:t>
      </w:r>
      <w:proofErr w:type="spellStart"/>
      <w:r>
        <w:t>Irrthumb</w:t>
      </w:r>
      <w:proofErr w:type="spellEnd"/>
      <w:r>
        <w:t xml:space="preserve">/ </w:t>
      </w:r>
      <w:proofErr w:type="spellStart"/>
      <w:r>
        <w:t>Auß</w:t>
      </w:r>
      <w:proofErr w:type="spellEnd"/>
      <w:r>
        <w:t xml:space="preserve"> </w:t>
      </w:r>
      <w:proofErr w:type="spellStart"/>
      <w:r>
        <w:t>wellichem</w:t>
      </w:r>
      <w:proofErr w:type="spellEnd"/>
      <w:r>
        <w:t xml:space="preserve"> ein </w:t>
      </w:r>
      <w:proofErr w:type="spellStart"/>
      <w:r>
        <w:t>vnparteischer</w:t>
      </w:r>
      <w:proofErr w:type="spellEnd"/>
      <w:r>
        <w:t xml:space="preserve"> oder </w:t>
      </w:r>
      <w:proofErr w:type="spellStart"/>
      <w:r>
        <w:t>jha</w:t>
      </w:r>
      <w:proofErr w:type="spellEnd"/>
      <w:r>
        <w:t xml:space="preserve"> auch ein jeder/ gleich sehen </w:t>
      </w:r>
      <w:proofErr w:type="spellStart"/>
      <w:r>
        <w:t>khan</w:t>
      </w:r>
      <w:proofErr w:type="spellEnd"/>
      <w:r>
        <w:t xml:space="preserve">/ wie </w:t>
      </w:r>
      <w:proofErr w:type="spellStart"/>
      <w:r>
        <w:t>vnrecht</w:t>
      </w:r>
      <w:proofErr w:type="spellEnd"/>
      <w:r>
        <w:t xml:space="preserve"> ihm/ </w:t>
      </w:r>
      <w:proofErr w:type="spellStart"/>
      <w:r>
        <w:t>auß</w:t>
      </w:r>
      <w:proofErr w:type="spellEnd"/>
      <w:r>
        <w:t xml:space="preserve"> des </w:t>
      </w:r>
      <w:proofErr w:type="spellStart"/>
      <w:r>
        <w:t>Sathans</w:t>
      </w:r>
      <w:proofErr w:type="spellEnd"/>
      <w:r>
        <w:t xml:space="preserve"> lauter </w:t>
      </w:r>
      <w:proofErr w:type="spellStart"/>
      <w:r>
        <w:t>anstifftung</w:t>
      </w:r>
      <w:proofErr w:type="spellEnd"/>
      <w:r>
        <w:t xml:space="preserve">/ damit der </w:t>
      </w:r>
      <w:proofErr w:type="spellStart"/>
      <w:r>
        <w:t>herr</w:t>
      </w:r>
      <w:proofErr w:type="spellEnd"/>
      <w:r>
        <w:t xml:space="preserve"> Christus </w:t>
      </w:r>
      <w:proofErr w:type="spellStart"/>
      <w:r>
        <w:t>nit</w:t>
      </w:r>
      <w:proofErr w:type="spellEnd"/>
      <w:r>
        <w:t xml:space="preserve"> durch ihn </w:t>
      </w:r>
      <w:proofErr w:type="spellStart"/>
      <w:r>
        <w:t>glorificirt</w:t>
      </w:r>
      <w:proofErr w:type="spellEnd"/>
      <w:r>
        <w:t xml:space="preserve"> </w:t>
      </w:r>
      <w:proofErr w:type="spellStart"/>
      <w:r>
        <w:t>vnd</w:t>
      </w:r>
      <w:proofErr w:type="spellEnd"/>
      <w:r>
        <w:t xml:space="preserve"> mehr </w:t>
      </w:r>
      <w:proofErr w:type="spellStart"/>
      <w:r>
        <w:t>bekhant</w:t>
      </w:r>
      <w:proofErr w:type="spellEnd"/>
      <w:r>
        <w:t xml:space="preserve"> werde/ von </w:t>
      </w:r>
      <w:proofErr w:type="spellStart"/>
      <w:r>
        <w:t>vilen</w:t>
      </w:r>
      <w:proofErr w:type="spellEnd"/>
      <w:r>
        <w:t xml:space="preserve"> </w:t>
      </w:r>
      <w:proofErr w:type="spellStart"/>
      <w:r>
        <w:t>beschicht</w:t>
      </w:r>
      <w:proofErr w:type="spellEnd"/>
      <w:r>
        <w:t xml:space="preserve">/ die </w:t>
      </w:r>
      <w:proofErr w:type="spellStart"/>
      <w:r>
        <w:t>vnerfintlich</w:t>
      </w:r>
      <w:proofErr w:type="spellEnd"/>
      <w:r>
        <w:t xml:space="preserve"> schreien </w:t>
      </w:r>
      <w:proofErr w:type="spellStart"/>
      <w:r>
        <w:t>vnd</w:t>
      </w:r>
      <w:proofErr w:type="spellEnd"/>
      <w:r>
        <w:t xml:space="preserve"> </w:t>
      </w:r>
      <w:proofErr w:type="spellStart"/>
      <w:r>
        <w:t>fürgeben</w:t>
      </w:r>
      <w:proofErr w:type="spellEnd"/>
      <w:r>
        <w:t xml:space="preserve">: Er </w:t>
      </w:r>
      <w:proofErr w:type="spellStart"/>
      <w:r>
        <w:t>verleückne</w:t>
      </w:r>
      <w:proofErr w:type="spellEnd"/>
      <w:r>
        <w:t xml:space="preserve"> die </w:t>
      </w:r>
      <w:proofErr w:type="spellStart"/>
      <w:r>
        <w:t>menscheit</w:t>
      </w:r>
      <w:proofErr w:type="spellEnd"/>
      <w:r>
        <w:t xml:space="preserve"> Christi/ oder vermenge seine Naturen/ </w:t>
      </w:r>
      <w:proofErr w:type="spellStart"/>
      <w:r>
        <w:t>vnd</w:t>
      </w:r>
      <w:proofErr w:type="spellEnd"/>
      <w:r>
        <w:t xml:space="preserve"> halte nichts vom </w:t>
      </w:r>
      <w:proofErr w:type="spellStart"/>
      <w:r>
        <w:t>Sacrament</w:t>
      </w:r>
      <w:proofErr w:type="spellEnd"/>
      <w:r>
        <w:t xml:space="preserve"> des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Christi/ </w:t>
      </w:r>
      <w:proofErr w:type="spellStart"/>
      <w:r>
        <w:t>vnd</w:t>
      </w:r>
      <w:proofErr w:type="spellEnd"/>
      <w:r>
        <w:t xml:space="preserve"> anders mehr. Ob er sich denn </w:t>
      </w:r>
      <w:proofErr w:type="spellStart"/>
      <w:r>
        <w:t>wol</w:t>
      </w:r>
      <w:proofErr w:type="spellEnd"/>
      <w:r>
        <w:t xml:space="preserve"> </w:t>
      </w:r>
      <w:proofErr w:type="spellStart"/>
      <w:r>
        <w:t>offt</w:t>
      </w:r>
      <w:proofErr w:type="spellEnd"/>
      <w:r>
        <w:t xml:space="preserve"> </w:t>
      </w:r>
      <w:proofErr w:type="spellStart"/>
      <w:r>
        <w:t>vnd</w:t>
      </w:r>
      <w:proofErr w:type="spellEnd"/>
      <w:r>
        <w:t xml:space="preserve"> bestendig in seinen </w:t>
      </w:r>
      <w:proofErr w:type="spellStart"/>
      <w:r>
        <w:t>büchern</w:t>
      </w:r>
      <w:proofErr w:type="spellEnd"/>
      <w:r>
        <w:t xml:space="preserve"> des alles </w:t>
      </w:r>
      <w:proofErr w:type="spellStart"/>
      <w:r>
        <w:t>veranthwort</w:t>
      </w:r>
      <w:proofErr w:type="spellEnd"/>
      <w:r>
        <w:t xml:space="preserve">/ </w:t>
      </w:r>
      <w:proofErr w:type="spellStart"/>
      <w:r>
        <w:t>vnd</w:t>
      </w:r>
      <w:proofErr w:type="spellEnd"/>
      <w:r>
        <w:t xml:space="preserve"> solche falsche </w:t>
      </w:r>
      <w:proofErr w:type="spellStart"/>
      <w:r>
        <w:t>Calumnien</w:t>
      </w:r>
      <w:proofErr w:type="spellEnd"/>
      <w:r>
        <w:t xml:space="preserve"> mit </w:t>
      </w:r>
      <w:proofErr w:type="spellStart"/>
      <w:r>
        <w:t>guttem</w:t>
      </w:r>
      <w:proofErr w:type="spellEnd"/>
      <w:r>
        <w:t xml:space="preserve"> </w:t>
      </w:r>
      <w:proofErr w:type="spellStart"/>
      <w:r>
        <w:t>grunde</w:t>
      </w:r>
      <w:proofErr w:type="spellEnd"/>
      <w:r>
        <w:t xml:space="preserve"> der </w:t>
      </w:r>
      <w:proofErr w:type="spellStart"/>
      <w:r>
        <w:t>warhait</w:t>
      </w:r>
      <w:proofErr w:type="spellEnd"/>
      <w:r>
        <w:t xml:space="preserve"> abeleinet/ so </w:t>
      </w:r>
      <w:proofErr w:type="spellStart"/>
      <w:r>
        <w:t>wil</w:t>
      </w:r>
      <w:proofErr w:type="spellEnd"/>
      <w:r>
        <w:t xml:space="preserve"> es doch wenig </w:t>
      </w:r>
      <w:proofErr w:type="spellStart"/>
      <w:r>
        <w:t>helffen</w:t>
      </w:r>
      <w:proofErr w:type="spellEnd"/>
      <w:r>
        <w:t xml:space="preserve">/ weil die lüge </w:t>
      </w:r>
      <w:proofErr w:type="spellStart"/>
      <w:r>
        <w:t>odder</w:t>
      </w:r>
      <w:proofErr w:type="spellEnd"/>
      <w:r>
        <w:t xml:space="preserve"> </w:t>
      </w:r>
      <w:proofErr w:type="spellStart"/>
      <w:r>
        <w:t>vnwarhait</w:t>
      </w:r>
      <w:proofErr w:type="spellEnd"/>
      <w:r>
        <w:t xml:space="preserve"> in der </w:t>
      </w:r>
      <w:proofErr w:type="spellStart"/>
      <w:r>
        <w:t>welt</w:t>
      </w:r>
      <w:proofErr w:type="spellEnd"/>
      <w:r>
        <w:t xml:space="preserve">/ sonderlich zu </w:t>
      </w:r>
      <w:proofErr w:type="spellStart"/>
      <w:r>
        <w:t>vnsern</w:t>
      </w:r>
      <w:proofErr w:type="spellEnd"/>
      <w:r>
        <w:t xml:space="preserve"> </w:t>
      </w:r>
      <w:proofErr w:type="spellStart"/>
      <w:r>
        <w:t>zeiten</w:t>
      </w:r>
      <w:proofErr w:type="spellEnd"/>
      <w:r>
        <w:t xml:space="preserve"> bei </w:t>
      </w:r>
      <w:proofErr w:type="spellStart"/>
      <w:r>
        <w:t>vilen</w:t>
      </w:r>
      <w:proofErr w:type="spellEnd"/>
      <w:r>
        <w:t xml:space="preserve"> </w:t>
      </w:r>
      <w:proofErr w:type="spellStart"/>
      <w:r>
        <w:t>mer</w:t>
      </w:r>
      <w:proofErr w:type="spellEnd"/>
      <w:r>
        <w:t xml:space="preserve">/ weder die helle </w:t>
      </w:r>
      <w:proofErr w:type="spellStart"/>
      <w:r>
        <w:t>warhait</w:t>
      </w:r>
      <w:proofErr w:type="spellEnd"/>
      <w:r>
        <w:t xml:space="preserve"> </w:t>
      </w:r>
      <w:proofErr w:type="spellStart"/>
      <w:r>
        <w:t>gillt</w:t>
      </w:r>
      <w:proofErr w:type="spellEnd"/>
      <w:r>
        <w:t xml:space="preserve">/ Aber </w:t>
      </w:r>
      <w:proofErr w:type="spellStart"/>
      <w:r>
        <w:t>villeicht</w:t>
      </w:r>
      <w:proofErr w:type="spellEnd"/>
      <w:r>
        <w:t xml:space="preserve"> ists auch nicht jedermann/ seine </w:t>
      </w:r>
      <w:proofErr w:type="spellStart"/>
      <w:r>
        <w:t>bücher</w:t>
      </w:r>
      <w:proofErr w:type="spellEnd"/>
      <w:r>
        <w:t xml:space="preserve"> zubekommen noch zu lesen </w:t>
      </w:r>
      <w:proofErr w:type="spellStart"/>
      <w:r>
        <w:t>müglich</w:t>
      </w:r>
      <w:proofErr w:type="spellEnd"/>
      <w:r>
        <w:t xml:space="preserve">/ </w:t>
      </w:r>
      <w:proofErr w:type="spellStart"/>
      <w:r>
        <w:t>Drumb</w:t>
      </w:r>
      <w:proofErr w:type="spellEnd"/>
      <w:r>
        <w:t xml:space="preserve"> </w:t>
      </w:r>
      <w:proofErr w:type="spellStart"/>
      <w:r>
        <w:t>seint</w:t>
      </w:r>
      <w:proofErr w:type="spellEnd"/>
      <w:r>
        <w:t xml:space="preserve"> allhie folgend die </w:t>
      </w:r>
      <w:proofErr w:type="spellStart"/>
      <w:r>
        <w:t>zwen</w:t>
      </w:r>
      <w:proofErr w:type="spellEnd"/>
      <w:r>
        <w:t xml:space="preserve"> </w:t>
      </w:r>
      <w:proofErr w:type="spellStart"/>
      <w:r>
        <w:t>fürnemsten</w:t>
      </w:r>
      <w:proofErr w:type="spellEnd"/>
      <w:r>
        <w:t xml:space="preserve"> </w:t>
      </w:r>
      <w:proofErr w:type="spellStart"/>
      <w:r>
        <w:t>Artickel</w:t>
      </w:r>
      <w:proofErr w:type="spellEnd"/>
      <w:r>
        <w:t xml:space="preserve">/ </w:t>
      </w:r>
      <w:proofErr w:type="spellStart"/>
      <w:r>
        <w:t>vmb</w:t>
      </w:r>
      <w:proofErr w:type="spellEnd"/>
      <w:r>
        <w:t xml:space="preserve"> welcher willen er allermeist </w:t>
      </w:r>
      <w:proofErr w:type="spellStart"/>
      <w:r>
        <w:t>argwenig</w:t>
      </w:r>
      <w:proofErr w:type="spellEnd"/>
      <w:r>
        <w:t xml:space="preserve"> </w:t>
      </w:r>
      <w:proofErr w:type="spellStart"/>
      <w:r>
        <w:t>gmacht</w:t>
      </w:r>
      <w:proofErr w:type="spellEnd"/>
      <w:r>
        <w:t xml:space="preserve">/ verdacht </w:t>
      </w:r>
      <w:proofErr w:type="spellStart"/>
      <w:r>
        <w:t>vnd</w:t>
      </w:r>
      <w:proofErr w:type="spellEnd"/>
      <w:r>
        <w:t xml:space="preserve"> verfolget </w:t>
      </w:r>
      <w:proofErr w:type="spellStart"/>
      <w:r>
        <w:t>wirt</w:t>
      </w:r>
      <w:proofErr w:type="spellEnd"/>
      <w:r>
        <w:t xml:space="preserve">/ jedermann zu </w:t>
      </w:r>
      <w:proofErr w:type="spellStart"/>
      <w:r>
        <w:t>gutte</w:t>
      </w:r>
      <w:proofErr w:type="spellEnd"/>
      <w:r>
        <w:t xml:space="preserve"> in seinem </w:t>
      </w:r>
      <w:proofErr w:type="spellStart"/>
      <w:r>
        <w:t>selbs</w:t>
      </w:r>
      <w:proofErr w:type="spellEnd"/>
      <w:r>
        <w:t xml:space="preserve"> </w:t>
      </w:r>
      <w:proofErr w:type="spellStart"/>
      <w:r>
        <w:t>bekanthnus</w:t>
      </w:r>
      <w:proofErr w:type="spellEnd"/>
      <w:r>
        <w:t xml:space="preserve"> </w:t>
      </w:r>
      <w:proofErr w:type="spellStart"/>
      <w:r>
        <w:t>abgeleinet</w:t>
      </w:r>
      <w:proofErr w:type="spellEnd"/>
      <w:r>
        <w:t xml:space="preserve">/ welch </w:t>
      </w:r>
      <w:proofErr w:type="spellStart"/>
      <w:r>
        <w:t>bekhandtnus</w:t>
      </w:r>
      <w:proofErr w:type="spellEnd"/>
      <w:r>
        <w:t xml:space="preserve"> </w:t>
      </w:r>
      <w:proofErr w:type="spellStart"/>
      <w:r>
        <w:t>drumb</w:t>
      </w:r>
      <w:proofErr w:type="spellEnd"/>
      <w:r>
        <w:t xml:space="preserve"> an tag gegeben/ </w:t>
      </w:r>
      <w:proofErr w:type="spellStart"/>
      <w:r>
        <w:t>auff</w:t>
      </w:r>
      <w:proofErr w:type="spellEnd"/>
      <w:r>
        <w:t xml:space="preserve"> das man sich vor </w:t>
      </w:r>
      <w:proofErr w:type="spellStart"/>
      <w:r>
        <w:t>gotte</w:t>
      </w:r>
      <w:proofErr w:type="spellEnd"/>
      <w:r>
        <w:t xml:space="preserve"> (der alles </w:t>
      </w:r>
      <w:proofErr w:type="spellStart"/>
      <w:r>
        <w:t>entlich</w:t>
      </w:r>
      <w:proofErr w:type="spellEnd"/>
      <w:r>
        <w:t xml:space="preserve"> </w:t>
      </w:r>
      <w:proofErr w:type="spellStart"/>
      <w:r>
        <w:t>wirt</w:t>
      </w:r>
      <w:proofErr w:type="spellEnd"/>
      <w:r>
        <w:t xml:space="preserve"> richten) mit </w:t>
      </w:r>
      <w:proofErr w:type="spellStart"/>
      <w:r>
        <w:t>vorvrtheilln</w:t>
      </w:r>
      <w:proofErr w:type="spellEnd"/>
      <w:r>
        <w:t xml:space="preserve"> nicht mehr verschulde/ denn es </w:t>
      </w:r>
      <w:proofErr w:type="spellStart"/>
      <w:r>
        <w:t>wirt</w:t>
      </w:r>
      <w:proofErr w:type="spellEnd"/>
      <w:r>
        <w:t xml:space="preserve"> </w:t>
      </w:r>
      <w:proofErr w:type="spellStart"/>
      <w:r>
        <w:t>klärlich</w:t>
      </w:r>
      <w:proofErr w:type="spellEnd"/>
      <w:r>
        <w:t xml:space="preserve"> damit seine </w:t>
      </w:r>
      <w:proofErr w:type="spellStart"/>
      <w:r>
        <w:t>vnschuldt</w:t>
      </w:r>
      <w:proofErr w:type="spellEnd"/>
      <w:r>
        <w:t xml:space="preserve"> beweiset </w:t>
      </w:r>
      <w:proofErr w:type="spellStart"/>
      <w:r>
        <w:t>vnnd</w:t>
      </w:r>
      <w:proofErr w:type="spellEnd"/>
      <w:r>
        <w:t xml:space="preserve"> </w:t>
      </w:r>
      <w:proofErr w:type="spellStart"/>
      <w:r>
        <w:t>dargethon</w:t>
      </w:r>
      <w:proofErr w:type="spellEnd"/>
      <w:r>
        <w:t xml:space="preserve">/ das ihm </w:t>
      </w:r>
      <w:proofErr w:type="spellStart"/>
      <w:r>
        <w:t>mercklich</w:t>
      </w:r>
      <w:proofErr w:type="spellEnd"/>
      <w:r>
        <w:t xml:space="preserve"> </w:t>
      </w:r>
      <w:proofErr w:type="spellStart"/>
      <w:r>
        <w:t>vnrecht</w:t>
      </w:r>
      <w:proofErr w:type="spellEnd"/>
      <w:r>
        <w:t xml:space="preserve"> für Gotte </w:t>
      </w:r>
      <w:proofErr w:type="spellStart"/>
      <w:r>
        <w:t>vnnd</w:t>
      </w:r>
      <w:proofErr w:type="spellEnd"/>
      <w:r>
        <w:t xml:space="preserve"> den </w:t>
      </w:r>
      <w:proofErr w:type="spellStart"/>
      <w:r>
        <w:t>menschen</w:t>
      </w:r>
      <w:proofErr w:type="spellEnd"/>
      <w:r>
        <w:t xml:space="preserve"> </w:t>
      </w:r>
      <w:proofErr w:type="spellStart"/>
      <w:r>
        <w:t>beschicht</w:t>
      </w:r>
      <w:proofErr w:type="spellEnd"/>
      <w:r>
        <w:t xml:space="preserve">/ Wer denn des alles </w:t>
      </w:r>
      <w:proofErr w:type="spellStart"/>
      <w:r>
        <w:t>gründtlichern</w:t>
      </w:r>
      <w:proofErr w:type="spellEnd"/>
      <w:r>
        <w:t xml:space="preserve"> </w:t>
      </w:r>
      <w:proofErr w:type="spellStart"/>
      <w:r>
        <w:t>vnnd</w:t>
      </w:r>
      <w:proofErr w:type="spellEnd"/>
      <w:r>
        <w:t xml:space="preserve"> </w:t>
      </w:r>
      <w:proofErr w:type="spellStart"/>
      <w:r>
        <w:t>aigentlichern</w:t>
      </w:r>
      <w:proofErr w:type="spellEnd"/>
      <w:r>
        <w:t xml:space="preserve"> </w:t>
      </w:r>
      <w:proofErr w:type="spellStart"/>
      <w:r>
        <w:t>bericht</w:t>
      </w:r>
      <w:proofErr w:type="spellEnd"/>
      <w:r>
        <w:t xml:space="preserve"> will haben/ der </w:t>
      </w:r>
      <w:proofErr w:type="spellStart"/>
      <w:r>
        <w:t>wirt</w:t>
      </w:r>
      <w:proofErr w:type="spellEnd"/>
      <w:r>
        <w:t xml:space="preserve"> es </w:t>
      </w:r>
      <w:proofErr w:type="spellStart"/>
      <w:r>
        <w:t>inn</w:t>
      </w:r>
      <w:proofErr w:type="spellEnd"/>
      <w:r>
        <w:t xml:space="preserve"> seinen </w:t>
      </w:r>
      <w:proofErr w:type="spellStart"/>
      <w:r>
        <w:t>büchern</w:t>
      </w:r>
      <w:proofErr w:type="spellEnd"/>
      <w:r>
        <w:t xml:space="preserve"> </w:t>
      </w:r>
      <w:proofErr w:type="spellStart"/>
      <w:r>
        <w:t>überflissig</w:t>
      </w:r>
      <w:proofErr w:type="spellEnd"/>
      <w:r>
        <w:t xml:space="preserve"> </w:t>
      </w:r>
      <w:proofErr w:type="spellStart"/>
      <w:r>
        <w:t>findenn</w:t>
      </w:r>
      <w:proofErr w:type="spellEnd"/>
      <w:r>
        <w:t xml:space="preserve">/ damit sei dem Herren Christo die </w:t>
      </w:r>
      <w:proofErr w:type="spellStart"/>
      <w:r>
        <w:t>sache</w:t>
      </w:r>
      <w:proofErr w:type="spellEnd"/>
      <w:r>
        <w:t xml:space="preserve">/ des sie ist/ </w:t>
      </w:r>
      <w:proofErr w:type="spellStart"/>
      <w:r>
        <w:t>vnd</w:t>
      </w:r>
      <w:proofErr w:type="spellEnd"/>
      <w:r>
        <w:t xml:space="preserve"> seine reine lautere </w:t>
      </w:r>
      <w:proofErr w:type="spellStart"/>
      <w:r>
        <w:t>warheit</w:t>
      </w:r>
      <w:proofErr w:type="spellEnd"/>
      <w:r>
        <w:t xml:space="preserve"> ans </w:t>
      </w:r>
      <w:proofErr w:type="spellStart"/>
      <w:r>
        <w:t>liecht</w:t>
      </w:r>
      <w:proofErr w:type="spellEnd"/>
      <w:r>
        <w:t xml:space="preserve"> </w:t>
      </w:r>
      <w:proofErr w:type="spellStart"/>
      <w:r>
        <w:t>zubringenn</w:t>
      </w:r>
      <w:proofErr w:type="spellEnd"/>
      <w:r>
        <w:t xml:space="preserve"> </w:t>
      </w:r>
      <w:proofErr w:type="spellStart"/>
      <w:r>
        <w:t>gantz</w:t>
      </w:r>
      <w:proofErr w:type="spellEnd"/>
      <w:r>
        <w:t xml:space="preserve"> </w:t>
      </w:r>
      <w:proofErr w:type="spellStart"/>
      <w:r>
        <w:t>befolhen</w:t>
      </w:r>
      <w:proofErr w:type="spellEnd"/>
      <w:r>
        <w:t xml:space="preserve">. </w:t>
      </w:r>
    </w:p>
    <w:p w14:paraId="69D016AE" w14:textId="77777777" w:rsidR="00AD0B2B" w:rsidRDefault="00AD0B2B" w:rsidP="00AD0B2B">
      <w:pPr>
        <w:pStyle w:val="berschrift1"/>
        <w:rPr>
          <w:sz w:val="48"/>
        </w:rPr>
      </w:pPr>
      <w:proofErr w:type="spellStart"/>
      <w:r>
        <w:t>Eyn</w:t>
      </w:r>
      <w:proofErr w:type="spellEnd"/>
      <w:r>
        <w:t xml:space="preserve"> </w:t>
      </w:r>
      <w:proofErr w:type="spellStart"/>
      <w:r>
        <w:t>kurtz</w:t>
      </w:r>
      <w:proofErr w:type="spellEnd"/>
      <w:r>
        <w:t xml:space="preserve"> Summarium C. S. </w:t>
      </w:r>
      <w:proofErr w:type="spellStart"/>
      <w:r>
        <w:t>glaubens</w:t>
      </w:r>
      <w:proofErr w:type="spellEnd"/>
      <w:r>
        <w:t xml:space="preserve"> </w:t>
      </w:r>
      <w:proofErr w:type="spellStart"/>
      <w:r>
        <w:t>vnnd</w:t>
      </w:r>
      <w:proofErr w:type="spellEnd"/>
      <w:r>
        <w:t xml:space="preserve"> </w:t>
      </w:r>
      <w:proofErr w:type="spellStart"/>
      <w:r>
        <w:t>Bekanthnus</w:t>
      </w:r>
      <w:proofErr w:type="spellEnd"/>
      <w:r>
        <w:t xml:space="preserve"> von Christo dem </w:t>
      </w:r>
      <w:proofErr w:type="spellStart"/>
      <w:r>
        <w:t>Sune</w:t>
      </w:r>
      <w:proofErr w:type="spellEnd"/>
      <w:r>
        <w:t xml:space="preserve"> Gottes.</w:t>
      </w:r>
    </w:p>
    <w:p w14:paraId="6F03057F" w14:textId="77777777" w:rsidR="00AD0B2B" w:rsidRDefault="00AD0B2B" w:rsidP="00AD0B2B">
      <w:pPr>
        <w:pStyle w:val="StandardWeb"/>
      </w:pPr>
      <w:r>
        <w:rPr>
          <w:rStyle w:val="Fett"/>
          <w:rFonts w:eastAsiaTheme="majorEastAsia"/>
        </w:rPr>
        <w:t xml:space="preserve">Christo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person</w:t>
      </w:r>
      <w:proofErr w:type="spellEnd"/>
      <w:r>
        <w:rPr>
          <w:rStyle w:val="Fett"/>
          <w:rFonts w:eastAsiaTheme="majorEastAsia"/>
        </w:rPr>
        <w:t xml:space="preserve"> von </w:t>
      </w:r>
      <w:proofErr w:type="spellStart"/>
      <w:r>
        <w:rPr>
          <w:rStyle w:val="Fett"/>
          <w:rFonts w:eastAsiaTheme="majorEastAsia"/>
        </w:rPr>
        <w:t>zweyen</w:t>
      </w:r>
      <w:proofErr w:type="spellEnd"/>
      <w:r>
        <w:rPr>
          <w:rStyle w:val="Fett"/>
          <w:rFonts w:eastAsiaTheme="majorEastAsia"/>
        </w:rPr>
        <w:t xml:space="preserve"> </w:t>
      </w:r>
      <w:proofErr w:type="spellStart"/>
      <w:r>
        <w:rPr>
          <w:rStyle w:val="Fett"/>
          <w:rFonts w:eastAsiaTheme="majorEastAsia"/>
        </w:rPr>
        <w:t>naturen</w:t>
      </w:r>
      <w:proofErr w:type="spellEnd"/>
      <w:r>
        <w:rPr>
          <w:rStyle w:val="Fett"/>
          <w:rFonts w:eastAsiaTheme="majorEastAsia"/>
        </w:rPr>
        <w:t xml:space="preserve">/ </w:t>
      </w:r>
      <w:proofErr w:type="spellStart"/>
      <w:r>
        <w:rPr>
          <w:rStyle w:val="Fett"/>
          <w:rFonts w:eastAsiaTheme="majorEastAsia"/>
        </w:rPr>
        <w:t>gott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mensch</w:t>
      </w:r>
      <w:proofErr w:type="spellEnd"/>
      <w:r>
        <w:rPr>
          <w:rStyle w:val="Fett"/>
          <w:rFonts w:eastAsiaTheme="majorEastAsia"/>
        </w:rPr>
        <w:t>.</w:t>
      </w:r>
      <w:r>
        <w:t xml:space="preserve"> </w:t>
      </w:r>
    </w:p>
    <w:p w14:paraId="61F6D5BE" w14:textId="77777777" w:rsidR="00AD0B2B" w:rsidRDefault="00AD0B2B" w:rsidP="00AD0B2B">
      <w:pPr>
        <w:pStyle w:val="StandardWeb"/>
      </w:pPr>
      <w:r>
        <w:t xml:space="preserve">AM Erst halte </w:t>
      </w:r>
      <w:proofErr w:type="spellStart"/>
      <w:r>
        <w:t>vnnd</w:t>
      </w:r>
      <w:proofErr w:type="spellEnd"/>
      <w:r>
        <w:t xml:space="preserve"> glaube ich/ das </w:t>
      </w:r>
      <w:proofErr w:type="spellStart"/>
      <w:r>
        <w:t>ain</w:t>
      </w:r>
      <w:proofErr w:type="spellEnd"/>
      <w:r>
        <w:t xml:space="preserve"> </w:t>
      </w:r>
      <w:proofErr w:type="spellStart"/>
      <w:r>
        <w:t>ainiger</w:t>
      </w:r>
      <w:proofErr w:type="spellEnd"/>
      <w:r>
        <w:t xml:space="preserve"> natürlicher Sun ist/ </w:t>
      </w:r>
      <w:proofErr w:type="spellStart"/>
      <w:r>
        <w:t>Gotes</w:t>
      </w:r>
      <w:proofErr w:type="spellEnd"/>
      <w:r>
        <w:t xml:space="preserve"> des himmlischen </w:t>
      </w:r>
      <w:proofErr w:type="spellStart"/>
      <w:r>
        <w:t>vatters</w:t>
      </w:r>
      <w:proofErr w:type="spellEnd"/>
      <w:r>
        <w:t xml:space="preserve">/ </w:t>
      </w:r>
      <w:proofErr w:type="spellStart"/>
      <w:r>
        <w:t>vnd</w:t>
      </w:r>
      <w:proofErr w:type="spellEnd"/>
      <w:r>
        <w:t xml:space="preserve"> der </w:t>
      </w:r>
      <w:proofErr w:type="spellStart"/>
      <w:r>
        <w:t>mutter</w:t>
      </w:r>
      <w:proofErr w:type="spellEnd"/>
      <w:r>
        <w:t xml:space="preserve"> Maria worden/ welcher </w:t>
      </w:r>
      <w:proofErr w:type="spellStart"/>
      <w:r>
        <w:t>haißt</w:t>
      </w:r>
      <w:proofErr w:type="spellEnd"/>
      <w:r>
        <w:t xml:space="preserve"> Jesus Christus/ Dieweil aber </w:t>
      </w:r>
      <w:proofErr w:type="spellStart"/>
      <w:r>
        <w:t>dises</w:t>
      </w:r>
      <w:proofErr w:type="spellEnd"/>
      <w:r>
        <w:t xml:space="preserve"> </w:t>
      </w:r>
      <w:proofErr w:type="spellStart"/>
      <w:r>
        <w:t>sunes</w:t>
      </w:r>
      <w:proofErr w:type="spellEnd"/>
      <w:r>
        <w:t xml:space="preserve"> </w:t>
      </w:r>
      <w:proofErr w:type="spellStart"/>
      <w:r>
        <w:t>ältern</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mutter</w:t>
      </w:r>
      <w:proofErr w:type="spellEnd"/>
      <w:r>
        <w:t xml:space="preserve"> nicht gleicher </w:t>
      </w:r>
      <w:proofErr w:type="spellStart"/>
      <w:r>
        <w:t>natur</w:t>
      </w:r>
      <w:proofErr w:type="spellEnd"/>
      <w:r>
        <w:t xml:space="preserve"> noch </w:t>
      </w:r>
      <w:proofErr w:type="spellStart"/>
      <w:r>
        <w:t>einerlai</w:t>
      </w:r>
      <w:proofErr w:type="spellEnd"/>
      <w:r>
        <w:t xml:space="preserve"> </w:t>
      </w:r>
      <w:proofErr w:type="spellStart"/>
      <w:r>
        <w:t>art</w:t>
      </w:r>
      <w:proofErr w:type="spellEnd"/>
      <w:r>
        <w:t xml:space="preserve"> </w:t>
      </w:r>
      <w:proofErr w:type="spellStart"/>
      <w:r>
        <w:t>seind</w:t>
      </w:r>
      <w:proofErr w:type="spellEnd"/>
      <w:r>
        <w:t xml:space="preserve">/ denn der </w:t>
      </w:r>
      <w:proofErr w:type="spellStart"/>
      <w:r>
        <w:t>vatter</w:t>
      </w:r>
      <w:proofErr w:type="spellEnd"/>
      <w:r>
        <w:t xml:space="preserve"> ist Gott </w:t>
      </w:r>
      <w:proofErr w:type="spellStart"/>
      <w:r>
        <w:t>vnnd</w:t>
      </w:r>
      <w:proofErr w:type="spellEnd"/>
      <w:r>
        <w:t xml:space="preserve"> </w:t>
      </w:r>
      <w:proofErr w:type="spellStart"/>
      <w:r>
        <w:t>ain</w:t>
      </w:r>
      <w:proofErr w:type="spellEnd"/>
      <w:r>
        <w:t xml:space="preserve"> </w:t>
      </w:r>
      <w:proofErr w:type="spellStart"/>
      <w:r>
        <w:t>gaist</w:t>
      </w:r>
      <w:proofErr w:type="spellEnd"/>
      <w:r>
        <w:t xml:space="preserve">/ Maria die </w:t>
      </w:r>
      <w:proofErr w:type="spellStart"/>
      <w:r>
        <w:t>mutter</w:t>
      </w:r>
      <w:proofErr w:type="spellEnd"/>
      <w:r>
        <w:t xml:space="preserve"> ist </w:t>
      </w:r>
      <w:proofErr w:type="spellStart"/>
      <w:r>
        <w:t>ainn</w:t>
      </w:r>
      <w:proofErr w:type="spellEnd"/>
      <w:r>
        <w:t xml:space="preserve"> </w:t>
      </w:r>
      <w:proofErr w:type="spellStart"/>
      <w:r>
        <w:t>mensch</w:t>
      </w:r>
      <w:proofErr w:type="spellEnd"/>
      <w:r>
        <w:t xml:space="preserve"> </w:t>
      </w:r>
      <w:proofErr w:type="spellStart"/>
      <w:r>
        <w:t>vnd</w:t>
      </w:r>
      <w:proofErr w:type="spellEnd"/>
      <w:r>
        <w:t xml:space="preserve"> </w:t>
      </w:r>
      <w:proofErr w:type="spellStart"/>
      <w:r>
        <w:t>flaisch</w:t>
      </w:r>
      <w:proofErr w:type="spellEnd"/>
      <w:r>
        <w:t xml:space="preserve"> (so bei Gott in ewiger </w:t>
      </w:r>
      <w:proofErr w:type="spellStart"/>
      <w:r>
        <w:t>erwölung</w:t>
      </w:r>
      <w:proofErr w:type="spellEnd"/>
      <w:r>
        <w:t xml:space="preserve"> zu </w:t>
      </w:r>
      <w:proofErr w:type="spellStart"/>
      <w:r>
        <w:t>ainer</w:t>
      </w:r>
      <w:proofErr w:type="spellEnd"/>
      <w:r>
        <w:t xml:space="preserve"> </w:t>
      </w:r>
      <w:proofErr w:type="spellStart"/>
      <w:r>
        <w:t>mutter</w:t>
      </w:r>
      <w:proofErr w:type="spellEnd"/>
      <w:r>
        <w:t xml:space="preserve"> Christi </w:t>
      </w:r>
      <w:proofErr w:type="spellStart"/>
      <w:r>
        <w:t>gnad</w:t>
      </w:r>
      <w:proofErr w:type="spellEnd"/>
      <w:r>
        <w:t xml:space="preserve"> hat erfunden) </w:t>
      </w:r>
      <w:proofErr w:type="spellStart"/>
      <w:r>
        <w:t>vnnd</w:t>
      </w:r>
      <w:proofErr w:type="spellEnd"/>
      <w:r>
        <w:t xml:space="preserve"> ihr </w:t>
      </w:r>
      <w:proofErr w:type="spellStart"/>
      <w:r>
        <w:t>sun</w:t>
      </w:r>
      <w:proofErr w:type="spellEnd"/>
      <w:r>
        <w:t xml:space="preserve"> Jesus Christus/ seiner </w:t>
      </w:r>
      <w:proofErr w:type="spellStart"/>
      <w:r>
        <w:t>bayden</w:t>
      </w:r>
      <w:proofErr w:type="spellEnd"/>
      <w:r>
        <w:t xml:space="preserve"> </w:t>
      </w:r>
      <w:proofErr w:type="spellStart"/>
      <w:r>
        <w:t>ältern</w:t>
      </w:r>
      <w:proofErr w:type="spellEnd"/>
      <w:r>
        <w:t xml:space="preserve"> </w:t>
      </w:r>
      <w:proofErr w:type="spellStart"/>
      <w:r>
        <w:t>natur</w:t>
      </w:r>
      <w:proofErr w:type="spellEnd"/>
      <w:r>
        <w:t xml:space="preserve"> </w:t>
      </w:r>
      <w:proofErr w:type="spellStart"/>
      <w:r>
        <w:t>verainiget</w:t>
      </w:r>
      <w:proofErr w:type="spellEnd"/>
      <w:r>
        <w:t xml:space="preserve"> </w:t>
      </w:r>
      <w:proofErr w:type="spellStart"/>
      <w:r>
        <w:t>vnnd</w:t>
      </w:r>
      <w:proofErr w:type="spellEnd"/>
      <w:r>
        <w:t xml:space="preserve"> natürlich </w:t>
      </w:r>
      <w:proofErr w:type="spellStart"/>
      <w:r>
        <w:t>inn</w:t>
      </w:r>
      <w:proofErr w:type="spellEnd"/>
      <w:r>
        <w:t xml:space="preserve"> sich hat/ So folgt/ das Jesus Christus </w:t>
      </w:r>
      <w:proofErr w:type="spellStart"/>
      <w:r>
        <w:t>inn</w:t>
      </w:r>
      <w:proofErr w:type="spellEnd"/>
      <w:r>
        <w:t xml:space="preserve"> </w:t>
      </w:r>
      <w:proofErr w:type="spellStart"/>
      <w:r>
        <w:t>ainer</w:t>
      </w:r>
      <w:proofErr w:type="spellEnd"/>
      <w:r>
        <w:t xml:space="preserve"> </w:t>
      </w:r>
      <w:proofErr w:type="spellStart"/>
      <w:r>
        <w:t>person</w:t>
      </w:r>
      <w:proofErr w:type="spellEnd"/>
      <w:r>
        <w:t xml:space="preserve"> Gott </w:t>
      </w:r>
      <w:proofErr w:type="spellStart"/>
      <w:r>
        <w:t>vnd</w:t>
      </w:r>
      <w:proofErr w:type="spellEnd"/>
      <w:r>
        <w:t xml:space="preserve"> </w:t>
      </w:r>
      <w:proofErr w:type="spellStart"/>
      <w:r>
        <w:t>mensch</w:t>
      </w:r>
      <w:proofErr w:type="spellEnd"/>
      <w:r>
        <w:t xml:space="preserve">/ </w:t>
      </w:r>
      <w:proofErr w:type="spellStart"/>
      <w:r>
        <w:t>wort</w:t>
      </w:r>
      <w:proofErr w:type="spellEnd"/>
      <w:r>
        <w:t xml:space="preserve"> </w:t>
      </w:r>
      <w:proofErr w:type="spellStart"/>
      <w:r>
        <w:t>vnnd</w:t>
      </w:r>
      <w:proofErr w:type="spellEnd"/>
      <w:r>
        <w:t xml:space="preserve"> </w:t>
      </w:r>
      <w:proofErr w:type="spellStart"/>
      <w:r>
        <w:t>fleisch</w:t>
      </w:r>
      <w:proofErr w:type="spellEnd"/>
      <w:r>
        <w:t xml:space="preserve">/ </w:t>
      </w:r>
      <w:proofErr w:type="spellStart"/>
      <w:r>
        <w:t>ain</w:t>
      </w:r>
      <w:proofErr w:type="spellEnd"/>
      <w:r>
        <w:t xml:space="preserve"> Son Gottes </w:t>
      </w:r>
      <w:proofErr w:type="spellStart"/>
      <w:r>
        <w:t>vnd</w:t>
      </w:r>
      <w:proofErr w:type="spellEnd"/>
      <w:r>
        <w:t xml:space="preserve"> Marien sei/ </w:t>
      </w:r>
      <w:proofErr w:type="spellStart"/>
      <w:r>
        <w:t>vnzertheilig</w:t>
      </w:r>
      <w:proofErr w:type="spellEnd"/>
      <w:r>
        <w:t xml:space="preserve">. </w:t>
      </w:r>
    </w:p>
    <w:p w14:paraId="5572B68F" w14:textId="77777777" w:rsidR="00AD0B2B" w:rsidRDefault="00AD0B2B" w:rsidP="00AD0B2B">
      <w:pPr>
        <w:pStyle w:val="StandardWeb"/>
      </w:pPr>
      <w:r>
        <w:rPr>
          <w:rStyle w:val="Fett"/>
          <w:rFonts w:eastAsiaTheme="majorEastAsia"/>
        </w:rPr>
        <w:t xml:space="preserve">Die </w:t>
      </w:r>
      <w:proofErr w:type="spellStart"/>
      <w:r>
        <w:rPr>
          <w:rStyle w:val="Fett"/>
          <w:rFonts w:eastAsiaTheme="majorEastAsia"/>
        </w:rPr>
        <w:t>geburt</w:t>
      </w:r>
      <w:proofErr w:type="spellEnd"/>
      <w:r>
        <w:rPr>
          <w:rStyle w:val="Fett"/>
          <w:rFonts w:eastAsiaTheme="majorEastAsia"/>
        </w:rPr>
        <w:t xml:space="preserve"> Christi.</w:t>
      </w:r>
      <w:r>
        <w:t xml:space="preserve"> </w:t>
      </w:r>
    </w:p>
    <w:p w14:paraId="2CD2724E" w14:textId="77777777" w:rsidR="00AD0B2B" w:rsidRDefault="00AD0B2B" w:rsidP="00AD0B2B">
      <w:pPr>
        <w:pStyle w:val="StandardWeb"/>
      </w:pPr>
      <w:r>
        <w:t xml:space="preserve">Für das ander/ das Gott der ewige </w:t>
      </w:r>
      <w:proofErr w:type="spellStart"/>
      <w:r>
        <w:t>vatter</w:t>
      </w:r>
      <w:proofErr w:type="spellEnd"/>
      <w:r>
        <w:t xml:space="preserve"> (des </w:t>
      </w:r>
      <w:proofErr w:type="spellStart"/>
      <w:r>
        <w:t>ampte</w:t>
      </w:r>
      <w:proofErr w:type="spellEnd"/>
      <w:r>
        <w:t xml:space="preserve"> zuständig das er </w:t>
      </w:r>
      <w:proofErr w:type="spellStart"/>
      <w:r>
        <w:t>solt</w:t>
      </w:r>
      <w:proofErr w:type="spellEnd"/>
      <w:r>
        <w:t xml:space="preserve"> </w:t>
      </w:r>
      <w:proofErr w:type="spellStart"/>
      <w:r>
        <w:t>ainen</w:t>
      </w:r>
      <w:proofErr w:type="spellEnd"/>
      <w:r>
        <w:t xml:space="preserve"> gleich ewigen </w:t>
      </w:r>
      <w:proofErr w:type="spellStart"/>
      <w:r>
        <w:t>sun</w:t>
      </w:r>
      <w:proofErr w:type="spellEnd"/>
      <w:r>
        <w:t xml:space="preserve"> haben) nu nach der </w:t>
      </w:r>
      <w:proofErr w:type="spellStart"/>
      <w:r>
        <w:t>menschwerdunge</w:t>
      </w:r>
      <w:proofErr w:type="spellEnd"/>
      <w:r>
        <w:t xml:space="preserve"> Christi/ nicht allein der einen </w:t>
      </w:r>
      <w:proofErr w:type="spellStart"/>
      <w:r>
        <w:t>natur</w:t>
      </w:r>
      <w:proofErr w:type="spellEnd"/>
      <w:r>
        <w:t xml:space="preserve"> </w:t>
      </w:r>
      <w:proofErr w:type="spellStart"/>
      <w:r>
        <w:t>inn</w:t>
      </w:r>
      <w:proofErr w:type="spellEnd"/>
      <w:r>
        <w:t xml:space="preserve"> Christo </w:t>
      </w:r>
      <w:proofErr w:type="spellStart"/>
      <w:r>
        <w:t>vatter</w:t>
      </w:r>
      <w:proofErr w:type="spellEnd"/>
      <w:r>
        <w:t xml:space="preserve">/ nicht allein </w:t>
      </w:r>
      <w:proofErr w:type="spellStart"/>
      <w:r>
        <w:t>ain</w:t>
      </w:r>
      <w:proofErr w:type="spellEnd"/>
      <w:r>
        <w:t xml:space="preserve"> </w:t>
      </w:r>
      <w:proofErr w:type="spellStart"/>
      <w:r>
        <w:t>vatter</w:t>
      </w:r>
      <w:proofErr w:type="spellEnd"/>
      <w:r>
        <w:t xml:space="preserve"> des ewigen </w:t>
      </w:r>
      <w:proofErr w:type="spellStart"/>
      <w:r>
        <w:t>worts</w:t>
      </w:r>
      <w:proofErr w:type="spellEnd"/>
      <w:r>
        <w:t xml:space="preserve"> ist/ sondern des </w:t>
      </w:r>
      <w:proofErr w:type="spellStart"/>
      <w:r>
        <w:t>gantzen</w:t>
      </w:r>
      <w:proofErr w:type="spellEnd"/>
      <w:r>
        <w:t xml:space="preserve"> Christi/ Gott </w:t>
      </w:r>
      <w:proofErr w:type="spellStart"/>
      <w:r>
        <w:t>vnd</w:t>
      </w:r>
      <w:proofErr w:type="spellEnd"/>
      <w:r>
        <w:t xml:space="preserve"> </w:t>
      </w:r>
      <w:proofErr w:type="spellStart"/>
      <w:r>
        <w:t>menschens</w:t>
      </w:r>
      <w:proofErr w:type="spellEnd"/>
      <w:r>
        <w:t xml:space="preserve"> </w:t>
      </w:r>
      <w:proofErr w:type="spellStart"/>
      <w:r>
        <w:t>gantzer</w:t>
      </w:r>
      <w:proofErr w:type="spellEnd"/>
      <w:r>
        <w:t xml:space="preserve"> </w:t>
      </w:r>
      <w:proofErr w:type="spellStart"/>
      <w:r>
        <w:t>vatter</w:t>
      </w:r>
      <w:proofErr w:type="spellEnd"/>
      <w:r>
        <w:t xml:space="preserve"> ist/ so </w:t>
      </w:r>
      <w:proofErr w:type="spellStart"/>
      <w:r>
        <w:t>wol</w:t>
      </w:r>
      <w:proofErr w:type="spellEnd"/>
      <w:r>
        <w:t xml:space="preserve"> als der </w:t>
      </w:r>
      <w:proofErr w:type="spellStart"/>
      <w:r>
        <w:t>gantze</w:t>
      </w:r>
      <w:proofErr w:type="spellEnd"/>
      <w:r>
        <w:t xml:space="preserve"> Christus sein </w:t>
      </w:r>
      <w:proofErr w:type="spellStart"/>
      <w:r>
        <w:t>aingeborner</w:t>
      </w:r>
      <w:proofErr w:type="spellEnd"/>
      <w:r>
        <w:t xml:space="preserve"> </w:t>
      </w:r>
      <w:proofErr w:type="spellStart"/>
      <w:r>
        <w:t>sun</w:t>
      </w:r>
      <w:proofErr w:type="spellEnd"/>
      <w:r>
        <w:t xml:space="preserve"> ist/ wie im </w:t>
      </w:r>
      <w:proofErr w:type="spellStart"/>
      <w:r>
        <w:t>Euangelio</w:t>
      </w:r>
      <w:proofErr w:type="spellEnd"/>
      <w:r>
        <w:t xml:space="preserve"> Johannis steht: Im </w:t>
      </w:r>
      <w:proofErr w:type="spellStart"/>
      <w:r>
        <w:t>ahnfang</w:t>
      </w:r>
      <w:proofErr w:type="spellEnd"/>
      <w:r>
        <w:t xml:space="preserve"> war </w:t>
      </w:r>
      <w:proofErr w:type="spellStart"/>
      <w:r>
        <w:t>dz</w:t>
      </w:r>
      <w:proofErr w:type="spellEnd"/>
      <w:r>
        <w:t xml:space="preserve"> </w:t>
      </w:r>
      <w:proofErr w:type="spellStart"/>
      <w:r>
        <w:t>wort</w:t>
      </w:r>
      <w:proofErr w:type="spellEnd"/>
      <w:r>
        <w:t xml:space="preserve"> rc. </w:t>
      </w:r>
      <w:proofErr w:type="spellStart"/>
      <w:r>
        <w:t>vnd</w:t>
      </w:r>
      <w:proofErr w:type="spellEnd"/>
      <w:r>
        <w:t xml:space="preserve"> das </w:t>
      </w:r>
      <w:proofErr w:type="spellStart"/>
      <w:r>
        <w:t>wort</w:t>
      </w:r>
      <w:proofErr w:type="spellEnd"/>
      <w:r>
        <w:t xml:space="preserve"> ward </w:t>
      </w:r>
      <w:proofErr w:type="spellStart"/>
      <w:r>
        <w:t>flaisch</w:t>
      </w:r>
      <w:proofErr w:type="spellEnd"/>
      <w:r>
        <w:t xml:space="preserve">/ </w:t>
      </w:r>
      <w:proofErr w:type="spellStart"/>
      <w:r>
        <w:t>vnd</w:t>
      </w:r>
      <w:proofErr w:type="spellEnd"/>
      <w:r>
        <w:t xml:space="preserve"> hat </w:t>
      </w:r>
      <w:proofErr w:type="spellStart"/>
      <w:r>
        <w:t>inn</w:t>
      </w:r>
      <w:proofErr w:type="spellEnd"/>
      <w:r>
        <w:t xml:space="preserve"> </w:t>
      </w:r>
      <w:proofErr w:type="spellStart"/>
      <w:r>
        <w:t>vns</w:t>
      </w:r>
      <w:proofErr w:type="spellEnd"/>
      <w:r>
        <w:t xml:space="preserve"> </w:t>
      </w:r>
      <w:proofErr w:type="spellStart"/>
      <w:r>
        <w:t>gewonet</w:t>
      </w:r>
      <w:proofErr w:type="spellEnd"/>
      <w:r>
        <w:t xml:space="preserve">/ </w:t>
      </w:r>
      <w:proofErr w:type="spellStart"/>
      <w:r>
        <w:t>vnd</w:t>
      </w:r>
      <w:proofErr w:type="spellEnd"/>
      <w:r>
        <w:t xml:space="preserve"> wir haben gesehen seine </w:t>
      </w:r>
      <w:proofErr w:type="spellStart"/>
      <w:r>
        <w:t>herrlichait</w:t>
      </w:r>
      <w:proofErr w:type="spellEnd"/>
      <w:r>
        <w:t xml:space="preserve">/ eine </w:t>
      </w:r>
      <w:proofErr w:type="spellStart"/>
      <w:r>
        <w:t>herrlichait</w:t>
      </w:r>
      <w:proofErr w:type="spellEnd"/>
      <w:r>
        <w:t xml:space="preserve"> als des </w:t>
      </w:r>
      <w:proofErr w:type="spellStart"/>
      <w:r>
        <w:t>aingebornen</w:t>
      </w:r>
      <w:proofErr w:type="spellEnd"/>
      <w:r>
        <w:t xml:space="preserve"> </w:t>
      </w:r>
      <w:proofErr w:type="spellStart"/>
      <w:r>
        <w:t>sunes</w:t>
      </w:r>
      <w:proofErr w:type="spellEnd"/>
      <w:r>
        <w:t xml:space="preserve"> vom </w:t>
      </w:r>
      <w:proofErr w:type="spellStart"/>
      <w:r>
        <w:t>vatter</w:t>
      </w:r>
      <w:proofErr w:type="spellEnd"/>
      <w:r>
        <w:t xml:space="preserve"> rc. da </w:t>
      </w:r>
      <w:proofErr w:type="spellStart"/>
      <w:r>
        <w:t>klärlich</w:t>
      </w:r>
      <w:proofErr w:type="spellEnd"/>
      <w:r>
        <w:t xml:space="preserve"> </w:t>
      </w:r>
      <w:proofErr w:type="spellStart"/>
      <w:r>
        <w:t>wirt</w:t>
      </w:r>
      <w:proofErr w:type="spellEnd"/>
      <w:r>
        <w:t xml:space="preserve"> </w:t>
      </w:r>
      <w:proofErr w:type="spellStart"/>
      <w:r>
        <w:t>bezeüget</w:t>
      </w:r>
      <w:proofErr w:type="spellEnd"/>
      <w:r>
        <w:t xml:space="preserve">/ das Gott </w:t>
      </w:r>
      <w:proofErr w:type="spellStart"/>
      <w:r>
        <w:t>vnd</w:t>
      </w:r>
      <w:proofErr w:type="spellEnd"/>
      <w:r>
        <w:t xml:space="preserve"> </w:t>
      </w:r>
      <w:proofErr w:type="spellStart"/>
      <w:r>
        <w:t>mensch</w:t>
      </w:r>
      <w:proofErr w:type="spellEnd"/>
      <w:r>
        <w:t xml:space="preserve">/ </w:t>
      </w:r>
      <w:proofErr w:type="spellStart"/>
      <w:r>
        <w:t>wort</w:t>
      </w:r>
      <w:proofErr w:type="spellEnd"/>
      <w:r>
        <w:t xml:space="preserve"> </w:t>
      </w:r>
      <w:proofErr w:type="spellStart"/>
      <w:r>
        <w:t>vnd</w:t>
      </w:r>
      <w:proofErr w:type="spellEnd"/>
      <w:r>
        <w:t xml:space="preserve"> </w:t>
      </w:r>
      <w:proofErr w:type="spellStart"/>
      <w:r>
        <w:t>flaisch</w:t>
      </w:r>
      <w:proofErr w:type="spellEnd"/>
      <w:r>
        <w:t xml:space="preserve">/ </w:t>
      </w:r>
      <w:proofErr w:type="spellStart"/>
      <w:r>
        <w:t>ain</w:t>
      </w:r>
      <w:proofErr w:type="spellEnd"/>
      <w:r>
        <w:t xml:space="preserve"> </w:t>
      </w:r>
      <w:proofErr w:type="spellStart"/>
      <w:r>
        <w:t>aingeborner</w:t>
      </w:r>
      <w:proofErr w:type="spellEnd"/>
      <w:r>
        <w:t xml:space="preserve"> Sun Gottes des allmächtigen </w:t>
      </w:r>
      <w:proofErr w:type="spellStart"/>
      <w:r>
        <w:t>vatters</w:t>
      </w:r>
      <w:proofErr w:type="spellEnd"/>
      <w:r>
        <w:t xml:space="preserve"> ist. </w:t>
      </w:r>
    </w:p>
    <w:p w14:paraId="2077D276" w14:textId="77777777" w:rsidR="00AD0B2B" w:rsidRDefault="00AD0B2B" w:rsidP="00AD0B2B">
      <w:pPr>
        <w:pStyle w:val="StandardWeb"/>
      </w:pPr>
      <w:r>
        <w:rPr>
          <w:rStyle w:val="Fett"/>
          <w:rFonts w:eastAsiaTheme="majorEastAsia"/>
        </w:rPr>
        <w:t xml:space="preserve">Vom worte Gottes </w:t>
      </w:r>
      <w:proofErr w:type="spellStart"/>
      <w:r>
        <w:rPr>
          <w:rStyle w:val="Fett"/>
          <w:rFonts w:eastAsiaTheme="majorEastAsia"/>
        </w:rPr>
        <w:t>inn</w:t>
      </w:r>
      <w:proofErr w:type="spellEnd"/>
      <w:r>
        <w:rPr>
          <w:rStyle w:val="Fett"/>
          <w:rFonts w:eastAsiaTheme="majorEastAsia"/>
        </w:rPr>
        <w:t xml:space="preserve"> Christo </w:t>
      </w:r>
      <w:proofErr w:type="spellStart"/>
      <w:r>
        <w:rPr>
          <w:rStyle w:val="Fett"/>
          <w:rFonts w:eastAsiaTheme="majorEastAsia"/>
        </w:rPr>
        <w:t>vnd</w:t>
      </w:r>
      <w:proofErr w:type="spellEnd"/>
      <w:r>
        <w:rPr>
          <w:rStyle w:val="Fett"/>
          <w:rFonts w:eastAsiaTheme="majorEastAsia"/>
        </w:rPr>
        <w:t xml:space="preserve"> seiner ewigen </w:t>
      </w:r>
      <w:proofErr w:type="spellStart"/>
      <w:r>
        <w:rPr>
          <w:rStyle w:val="Fett"/>
          <w:rFonts w:eastAsiaTheme="majorEastAsia"/>
        </w:rPr>
        <w:t>geburt</w:t>
      </w:r>
      <w:proofErr w:type="spellEnd"/>
      <w:r>
        <w:rPr>
          <w:rStyle w:val="Fett"/>
          <w:rFonts w:eastAsiaTheme="majorEastAsia"/>
        </w:rPr>
        <w:t xml:space="preserve"> ist </w:t>
      </w:r>
      <w:proofErr w:type="spellStart"/>
      <w:r>
        <w:rPr>
          <w:rStyle w:val="Fett"/>
          <w:rFonts w:eastAsiaTheme="majorEastAsia"/>
        </w:rPr>
        <w:t>kain</w:t>
      </w:r>
      <w:proofErr w:type="spellEnd"/>
      <w:r>
        <w:rPr>
          <w:rStyle w:val="Fett"/>
          <w:rFonts w:eastAsiaTheme="majorEastAsia"/>
        </w:rPr>
        <w:t xml:space="preserve"> </w:t>
      </w:r>
      <w:proofErr w:type="spellStart"/>
      <w:r>
        <w:rPr>
          <w:rStyle w:val="Fett"/>
          <w:rFonts w:eastAsiaTheme="majorEastAsia"/>
        </w:rPr>
        <w:t>zweiffel</w:t>
      </w:r>
      <w:proofErr w:type="spellEnd"/>
      <w:r>
        <w:rPr>
          <w:rStyle w:val="Fett"/>
          <w:rFonts w:eastAsiaTheme="majorEastAsia"/>
        </w:rPr>
        <w:t>.</w:t>
      </w:r>
      <w:r>
        <w:t xml:space="preserve"> </w:t>
      </w:r>
    </w:p>
    <w:p w14:paraId="2FD1AE38" w14:textId="77777777" w:rsidR="00AD0B2B" w:rsidRDefault="00AD0B2B" w:rsidP="00AD0B2B">
      <w:pPr>
        <w:pStyle w:val="StandardWeb"/>
      </w:pPr>
      <w:r>
        <w:lastRenderedPageBreak/>
        <w:t xml:space="preserve">Das nach der </w:t>
      </w:r>
      <w:proofErr w:type="spellStart"/>
      <w:r>
        <w:t>verainiung</w:t>
      </w:r>
      <w:proofErr w:type="spellEnd"/>
      <w:r>
        <w:t xml:space="preserve"> Gottes </w:t>
      </w:r>
      <w:proofErr w:type="spellStart"/>
      <w:r>
        <w:t>vnd</w:t>
      </w:r>
      <w:proofErr w:type="spellEnd"/>
      <w:r>
        <w:t xml:space="preserve"> </w:t>
      </w:r>
      <w:proofErr w:type="spellStart"/>
      <w:r>
        <w:t>menschens</w:t>
      </w:r>
      <w:proofErr w:type="spellEnd"/>
      <w:r>
        <w:t xml:space="preserve"> </w:t>
      </w:r>
      <w:proofErr w:type="spellStart"/>
      <w:r>
        <w:t>inn</w:t>
      </w:r>
      <w:proofErr w:type="spellEnd"/>
      <w:r>
        <w:t xml:space="preserve"> Christo/ nicht allein die </w:t>
      </w:r>
      <w:proofErr w:type="spellStart"/>
      <w:r>
        <w:t>aine</w:t>
      </w:r>
      <w:proofErr w:type="spellEnd"/>
      <w:r>
        <w:t xml:space="preserve"> </w:t>
      </w:r>
      <w:proofErr w:type="spellStart"/>
      <w:r>
        <w:t>natur</w:t>
      </w:r>
      <w:proofErr w:type="spellEnd"/>
      <w:r>
        <w:t xml:space="preserve"> Gottes Sun ist/ sonder Christus nach der </w:t>
      </w:r>
      <w:proofErr w:type="spellStart"/>
      <w:r>
        <w:t>gantzen</w:t>
      </w:r>
      <w:proofErr w:type="spellEnd"/>
      <w:r>
        <w:t xml:space="preserve"> </w:t>
      </w:r>
      <w:proofErr w:type="spellStart"/>
      <w:r>
        <w:t>person</w:t>
      </w:r>
      <w:proofErr w:type="spellEnd"/>
      <w:r>
        <w:t xml:space="preserve">/ das auch seine heilige </w:t>
      </w:r>
      <w:proofErr w:type="spellStart"/>
      <w:r>
        <w:t>menscheit</w:t>
      </w:r>
      <w:proofErr w:type="spellEnd"/>
      <w:r>
        <w:t xml:space="preserve"> zu solcher himmlischen </w:t>
      </w:r>
      <w:proofErr w:type="spellStart"/>
      <w:r>
        <w:t>kindschafft</w:t>
      </w:r>
      <w:proofErr w:type="spellEnd"/>
      <w:r>
        <w:t xml:space="preserve"> Gottes wöll gehören/ Welchen </w:t>
      </w:r>
      <w:proofErr w:type="spellStart"/>
      <w:r>
        <w:t>menschen</w:t>
      </w:r>
      <w:proofErr w:type="spellEnd"/>
      <w:r>
        <w:t xml:space="preserve"> Gott durch seinen </w:t>
      </w:r>
      <w:proofErr w:type="spellStart"/>
      <w:r>
        <w:t>Gaist</w:t>
      </w:r>
      <w:proofErr w:type="spellEnd"/>
      <w:r>
        <w:t xml:space="preserve">/ göttlicher </w:t>
      </w:r>
      <w:proofErr w:type="spellStart"/>
      <w:r>
        <w:t>gaistlicher</w:t>
      </w:r>
      <w:proofErr w:type="spellEnd"/>
      <w:r>
        <w:t xml:space="preserve"> weise wie sich ihm </w:t>
      </w:r>
      <w:proofErr w:type="spellStart"/>
      <w:r>
        <w:t>gebürt</w:t>
      </w:r>
      <w:proofErr w:type="spellEnd"/>
      <w:r>
        <w:t xml:space="preserve">/ </w:t>
      </w:r>
      <w:proofErr w:type="spellStart"/>
      <w:r>
        <w:t>auß</w:t>
      </w:r>
      <w:proofErr w:type="spellEnd"/>
      <w:r>
        <w:t xml:space="preserve"> </w:t>
      </w:r>
      <w:proofErr w:type="spellStart"/>
      <w:r>
        <w:t>ainer</w:t>
      </w:r>
      <w:proofErr w:type="spellEnd"/>
      <w:r>
        <w:t xml:space="preserve"> H. </w:t>
      </w:r>
      <w:proofErr w:type="spellStart"/>
      <w:r>
        <w:t>Junckfrawen</w:t>
      </w:r>
      <w:proofErr w:type="spellEnd"/>
      <w:r>
        <w:t xml:space="preserve"> hat </w:t>
      </w:r>
      <w:proofErr w:type="spellStart"/>
      <w:r>
        <w:t>gezeüget</w:t>
      </w:r>
      <w:proofErr w:type="spellEnd"/>
      <w:r>
        <w:t xml:space="preserve"> </w:t>
      </w:r>
      <w:proofErr w:type="spellStart"/>
      <w:r>
        <w:t>vnnd</w:t>
      </w:r>
      <w:proofErr w:type="spellEnd"/>
      <w:r>
        <w:t xml:space="preserve"> geboren. </w:t>
      </w:r>
    </w:p>
    <w:p w14:paraId="1A155A69" w14:textId="77777777" w:rsidR="00AD0B2B" w:rsidRDefault="00AD0B2B" w:rsidP="00AD0B2B">
      <w:pPr>
        <w:pStyle w:val="StandardWeb"/>
      </w:pPr>
      <w:r>
        <w:rPr>
          <w:rStyle w:val="Fett"/>
          <w:rFonts w:eastAsiaTheme="majorEastAsia"/>
        </w:rPr>
        <w:t xml:space="preserve">Ist in </w:t>
      </w:r>
      <w:proofErr w:type="spellStart"/>
      <w:r>
        <w:rPr>
          <w:rStyle w:val="Fett"/>
          <w:rFonts w:eastAsiaTheme="majorEastAsia"/>
        </w:rPr>
        <w:t>definitionibus</w:t>
      </w:r>
      <w:proofErr w:type="spellEnd"/>
      <w:r>
        <w:rPr>
          <w:rStyle w:val="Fett"/>
          <w:rFonts w:eastAsiaTheme="majorEastAsia"/>
        </w:rPr>
        <w:t xml:space="preserve"> Fidei Cap: 2.</w:t>
      </w:r>
      <w:r>
        <w:t xml:space="preserve"> </w:t>
      </w:r>
    </w:p>
    <w:p w14:paraId="403A2D3C" w14:textId="77777777" w:rsidR="00AD0B2B" w:rsidRDefault="00AD0B2B" w:rsidP="00AD0B2B">
      <w:pPr>
        <w:pStyle w:val="StandardWeb"/>
      </w:pPr>
      <w:proofErr w:type="spellStart"/>
      <w:r>
        <w:t>Solchs</w:t>
      </w:r>
      <w:proofErr w:type="spellEnd"/>
      <w:r>
        <w:t xml:space="preserve"> ist </w:t>
      </w:r>
      <w:proofErr w:type="spellStart"/>
      <w:r>
        <w:t>drumb</w:t>
      </w:r>
      <w:proofErr w:type="spellEnd"/>
      <w:r>
        <w:t xml:space="preserve"> geschehen/ </w:t>
      </w:r>
      <w:proofErr w:type="spellStart"/>
      <w:r>
        <w:t>auff</w:t>
      </w:r>
      <w:proofErr w:type="spellEnd"/>
      <w:r>
        <w:t xml:space="preserve"> das der Namen des </w:t>
      </w:r>
      <w:proofErr w:type="spellStart"/>
      <w:r>
        <w:t>Sunes</w:t>
      </w:r>
      <w:proofErr w:type="spellEnd"/>
      <w:r>
        <w:t xml:space="preserve"> Gottes/ wie Augustinus schreibet/ an keinen andern </w:t>
      </w:r>
      <w:proofErr w:type="spellStart"/>
      <w:r>
        <w:t>kheme</w:t>
      </w:r>
      <w:proofErr w:type="spellEnd"/>
      <w:r>
        <w:t xml:space="preserve">/ der nicht ein </w:t>
      </w:r>
      <w:proofErr w:type="spellStart"/>
      <w:r>
        <w:t>sun</w:t>
      </w:r>
      <w:proofErr w:type="spellEnd"/>
      <w:r>
        <w:t xml:space="preserve"> </w:t>
      </w:r>
      <w:proofErr w:type="spellStart"/>
      <w:r>
        <w:t>auß</w:t>
      </w:r>
      <w:proofErr w:type="spellEnd"/>
      <w:r>
        <w:t xml:space="preserve"> der </w:t>
      </w:r>
      <w:proofErr w:type="spellStart"/>
      <w:r>
        <w:t>geburt</w:t>
      </w:r>
      <w:proofErr w:type="spellEnd"/>
      <w:r>
        <w:t xml:space="preserve"> wer/ damit </w:t>
      </w:r>
      <w:proofErr w:type="spellStart"/>
      <w:r>
        <w:t>gott</w:t>
      </w:r>
      <w:proofErr w:type="spellEnd"/>
      <w:r>
        <w:t xml:space="preserve"> </w:t>
      </w:r>
      <w:proofErr w:type="spellStart"/>
      <w:r>
        <w:t>vnd</w:t>
      </w:r>
      <w:proofErr w:type="spellEnd"/>
      <w:r>
        <w:t xml:space="preserve"> </w:t>
      </w:r>
      <w:proofErr w:type="spellStart"/>
      <w:r>
        <w:t>mensch</w:t>
      </w:r>
      <w:proofErr w:type="spellEnd"/>
      <w:r>
        <w:t xml:space="preserve"> </w:t>
      </w:r>
      <w:proofErr w:type="spellStart"/>
      <w:r>
        <w:t>nit</w:t>
      </w:r>
      <w:proofErr w:type="spellEnd"/>
      <w:r>
        <w:t xml:space="preserve"> </w:t>
      </w:r>
      <w:proofErr w:type="spellStart"/>
      <w:r>
        <w:t>zwen</w:t>
      </w:r>
      <w:proofErr w:type="spellEnd"/>
      <w:r>
        <w:t xml:space="preserve"> </w:t>
      </w:r>
      <w:proofErr w:type="spellStart"/>
      <w:r>
        <w:t>süne</w:t>
      </w:r>
      <w:proofErr w:type="spellEnd"/>
      <w:r>
        <w:t xml:space="preserve">/ </w:t>
      </w:r>
      <w:proofErr w:type="spellStart"/>
      <w:r>
        <w:t>sonder</w:t>
      </w:r>
      <w:proofErr w:type="spellEnd"/>
      <w:r>
        <w:t xml:space="preserve"> </w:t>
      </w:r>
      <w:proofErr w:type="spellStart"/>
      <w:r>
        <w:t>ain</w:t>
      </w:r>
      <w:proofErr w:type="spellEnd"/>
      <w:r>
        <w:t xml:space="preserve"> </w:t>
      </w:r>
      <w:proofErr w:type="spellStart"/>
      <w:r>
        <w:t>sun</w:t>
      </w:r>
      <w:proofErr w:type="spellEnd"/>
      <w:r>
        <w:t xml:space="preserve">/ </w:t>
      </w:r>
      <w:proofErr w:type="spellStart"/>
      <w:r>
        <w:t>vnd</w:t>
      </w:r>
      <w:proofErr w:type="spellEnd"/>
      <w:r>
        <w:t xml:space="preserve"> ein Christus wer. </w:t>
      </w:r>
    </w:p>
    <w:p w14:paraId="12E62E64" w14:textId="77777777" w:rsidR="00AD0B2B" w:rsidRDefault="00AD0B2B" w:rsidP="00AD0B2B">
      <w:pPr>
        <w:pStyle w:val="StandardWeb"/>
      </w:pPr>
      <w:r>
        <w:rPr>
          <w:rStyle w:val="Fett"/>
          <w:rFonts w:eastAsiaTheme="majorEastAsia"/>
        </w:rPr>
        <w:t>Das Leiden Christi.</w:t>
      </w:r>
      <w:r>
        <w:br/>
      </w:r>
      <w:r>
        <w:rPr>
          <w:rStyle w:val="Fett"/>
          <w:rFonts w:eastAsiaTheme="majorEastAsia"/>
        </w:rPr>
        <w:t xml:space="preserve">Die </w:t>
      </w:r>
      <w:proofErr w:type="spellStart"/>
      <w:r>
        <w:rPr>
          <w:rStyle w:val="Fett"/>
          <w:rFonts w:eastAsiaTheme="majorEastAsia"/>
        </w:rPr>
        <w:t>aufferweckung</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geburt</w:t>
      </w:r>
      <w:proofErr w:type="spellEnd"/>
      <w:r>
        <w:rPr>
          <w:rStyle w:val="Fett"/>
          <w:rFonts w:eastAsiaTheme="majorEastAsia"/>
        </w:rPr>
        <w:t xml:space="preserve"> </w:t>
      </w:r>
      <w:proofErr w:type="spellStart"/>
      <w:r>
        <w:rPr>
          <w:rStyle w:val="Fett"/>
          <w:rFonts w:eastAsiaTheme="majorEastAsia"/>
        </w:rPr>
        <w:t>christi</w:t>
      </w:r>
      <w:proofErr w:type="spellEnd"/>
      <w:r>
        <w:rPr>
          <w:rStyle w:val="Fett"/>
          <w:rFonts w:eastAsiaTheme="majorEastAsia"/>
        </w:rPr>
        <w:t xml:space="preserve"> </w:t>
      </w:r>
      <w:proofErr w:type="spellStart"/>
      <w:r>
        <w:rPr>
          <w:rStyle w:val="Fett"/>
          <w:rFonts w:eastAsiaTheme="majorEastAsia"/>
        </w:rPr>
        <w:t>auß</w:t>
      </w:r>
      <w:proofErr w:type="spellEnd"/>
      <w:r>
        <w:rPr>
          <w:rStyle w:val="Fett"/>
          <w:rFonts w:eastAsiaTheme="majorEastAsia"/>
        </w:rPr>
        <w:t xml:space="preserve"> den </w:t>
      </w:r>
      <w:proofErr w:type="spellStart"/>
      <w:r>
        <w:rPr>
          <w:rStyle w:val="Fett"/>
          <w:rFonts w:eastAsiaTheme="majorEastAsia"/>
        </w:rPr>
        <w:t>todten</w:t>
      </w:r>
      <w:proofErr w:type="spellEnd"/>
      <w:r>
        <w:rPr>
          <w:rStyle w:val="Fett"/>
          <w:rFonts w:eastAsiaTheme="majorEastAsia"/>
        </w:rPr>
        <w:t>.</w:t>
      </w:r>
      <w:r>
        <w:br/>
      </w:r>
      <w:proofErr w:type="spellStart"/>
      <w:r>
        <w:rPr>
          <w:rStyle w:val="Fett"/>
          <w:rFonts w:eastAsiaTheme="majorEastAsia"/>
        </w:rPr>
        <w:t>Acto</w:t>
      </w:r>
      <w:proofErr w:type="spellEnd"/>
      <w:r>
        <w:rPr>
          <w:rStyle w:val="Fett"/>
          <w:rFonts w:eastAsiaTheme="majorEastAsia"/>
        </w:rPr>
        <w:t xml:space="preserve">: 13. Du bist mein Sun </w:t>
      </w:r>
      <w:proofErr w:type="spellStart"/>
      <w:r>
        <w:rPr>
          <w:rStyle w:val="Fett"/>
          <w:rFonts w:eastAsiaTheme="majorEastAsia"/>
        </w:rPr>
        <w:t>heüt</w:t>
      </w:r>
      <w:proofErr w:type="spellEnd"/>
      <w:r>
        <w:rPr>
          <w:rStyle w:val="Fett"/>
          <w:rFonts w:eastAsiaTheme="majorEastAsia"/>
        </w:rPr>
        <w:t xml:space="preserve"> hab ich dich geboren.</w:t>
      </w:r>
      <w:r>
        <w:t xml:space="preserve"> </w:t>
      </w:r>
    </w:p>
    <w:p w14:paraId="238E72C5" w14:textId="77777777" w:rsidR="00AD0B2B" w:rsidRDefault="00AD0B2B" w:rsidP="00AD0B2B">
      <w:pPr>
        <w:pStyle w:val="StandardWeb"/>
      </w:pPr>
      <w:r>
        <w:t xml:space="preserve">Für das dritt/ das </w:t>
      </w:r>
      <w:proofErr w:type="spellStart"/>
      <w:r>
        <w:t>gott</w:t>
      </w:r>
      <w:proofErr w:type="spellEnd"/>
      <w:r>
        <w:t xml:space="preserve"> der </w:t>
      </w:r>
      <w:proofErr w:type="spellStart"/>
      <w:r>
        <w:t>vatter</w:t>
      </w:r>
      <w:proofErr w:type="spellEnd"/>
      <w:r>
        <w:t xml:space="preserve"> </w:t>
      </w:r>
      <w:proofErr w:type="spellStart"/>
      <w:r>
        <w:t>disen</w:t>
      </w:r>
      <w:proofErr w:type="spellEnd"/>
      <w:r>
        <w:t xml:space="preserve"> seinen eingebornen Son </w:t>
      </w:r>
      <w:proofErr w:type="spellStart"/>
      <w:r>
        <w:t>auß</w:t>
      </w:r>
      <w:proofErr w:type="spellEnd"/>
      <w:r>
        <w:t xml:space="preserve"> </w:t>
      </w:r>
      <w:proofErr w:type="spellStart"/>
      <w:r>
        <w:t>milter</w:t>
      </w:r>
      <w:proofErr w:type="spellEnd"/>
      <w:r>
        <w:t xml:space="preserve"> </w:t>
      </w:r>
      <w:proofErr w:type="spellStart"/>
      <w:r>
        <w:t>gütte</w:t>
      </w:r>
      <w:proofErr w:type="spellEnd"/>
      <w:r>
        <w:t xml:space="preserve">/ liebe </w:t>
      </w:r>
      <w:proofErr w:type="spellStart"/>
      <w:r>
        <w:t>vnd</w:t>
      </w:r>
      <w:proofErr w:type="spellEnd"/>
      <w:r>
        <w:t xml:space="preserve"> </w:t>
      </w:r>
      <w:proofErr w:type="spellStart"/>
      <w:r>
        <w:t>barmhertzigkait</w:t>
      </w:r>
      <w:proofErr w:type="spellEnd"/>
      <w:r>
        <w:t xml:space="preserve"> für </w:t>
      </w:r>
      <w:proofErr w:type="spellStart"/>
      <w:r>
        <w:t>vns</w:t>
      </w:r>
      <w:proofErr w:type="spellEnd"/>
      <w:r>
        <w:t xml:space="preserve"> hat </w:t>
      </w:r>
      <w:proofErr w:type="spellStart"/>
      <w:r>
        <w:t>inn</w:t>
      </w:r>
      <w:proofErr w:type="spellEnd"/>
      <w:r>
        <w:t xml:space="preserve"> todt geben/ lassen leiden/ am </w:t>
      </w:r>
      <w:proofErr w:type="spellStart"/>
      <w:r>
        <w:t>Creütz</w:t>
      </w:r>
      <w:proofErr w:type="spellEnd"/>
      <w:r>
        <w:t xml:space="preserve"> sterben/ für </w:t>
      </w:r>
      <w:proofErr w:type="spellStart"/>
      <w:r>
        <w:t>vnsere</w:t>
      </w:r>
      <w:proofErr w:type="spellEnd"/>
      <w:r>
        <w:t xml:space="preserve"> </w:t>
      </w:r>
      <w:proofErr w:type="spellStart"/>
      <w:r>
        <w:t>sünd</w:t>
      </w:r>
      <w:proofErr w:type="spellEnd"/>
      <w:r>
        <w:t xml:space="preserve"> genug thun/ </w:t>
      </w:r>
      <w:proofErr w:type="spellStart"/>
      <w:r>
        <w:t>vnd</w:t>
      </w:r>
      <w:proofErr w:type="spellEnd"/>
      <w:r>
        <w:t xml:space="preserve"> </w:t>
      </w:r>
      <w:proofErr w:type="spellStart"/>
      <w:r>
        <w:t>ain</w:t>
      </w:r>
      <w:proofErr w:type="spellEnd"/>
      <w:r>
        <w:t xml:space="preserve"> ewiges </w:t>
      </w:r>
      <w:proofErr w:type="spellStart"/>
      <w:r>
        <w:t>opffer</w:t>
      </w:r>
      <w:proofErr w:type="spellEnd"/>
      <w:r>
        <w:t xml:space="preserve"> lassen werden/ welchen er nach seinem </w:t>
      </w:r>
      <w:proofErr w:type="spellStart"/>
      <w:r>
        <w:t>Creütz</w:t>
      </w:r>
      <w:proofErr w:type="spellEnd"/>
      <w:r>
        <w:t xml:space="preserve"> </w:t>
      </w:r>
      <w:proofErr w:type="spellStart"/>
      <w:r>
        <w:t>vnd</w:t>
      </w:r>
      <w:proofErr w:type="spellEnd"/>
      <w:r>
        <w:t xml:space="preserve"> leiden </w:t>
      </w:r>
      <w:proofErr w:type="spellStart"/>
      <w:r>
        <w:t>inn</w:t>
      </w:r>
      <w:proofErr w:type="spellEnd"/>
      <w:r>
        <w:t xml:space="preserve"> der </w:t>
      </w:r>
      <w:proofErr w:type="spellStart"/>
      <w:r>
        <w:t>aufferweckung</w:t>
      </w:r>
      <w:proofErr w:type="spellEnd"/>
      <w:r>
        <w:t xml:space="preserve"> von den </w:t>
      </w:r>
      <w:proofErr w:type="spellStart"/>
      <w:r>
        <w:t>todten</w:t>
      </w:r>
      <w:proofErr w:type="spellEnd"/>
      <w:r>
        <w:t xml:space="preserve"> nach dem </w:t>
      </w:r>
      <w:proofErr w:type="spellStart"/>
      <w:r>
        <w:t>flaische</w:t>
      </w:r>
      <w:proofErr w:type="spellEnd"/>
      <w:r>
        <w:t xml:space="preserve"> auch widergeboren/ </w:t>
      </w:r>
      <w:proofErr w:type="spellStart"/>
      <w:r>
        <w:t>vnd</w:t>
      </w:r>
      <w:proofErr w:type="spellEnd"/>
      <w:r>
        <w:t xml:space="preserve"> </w:t>
      </w:r>
      <w:proofErr w:type="spellStart"/>
      <w:r>
        <w:t>inn</w:t>
      </w:r>
      <w:proofErr w:type="spellEnd"/>
      <w:r>
        <w:t xml:space="preserve"> seine himmlische Glorien </w:t>
      </w:r>
      <w:proofErr w:type="spellStart"/>
      <w:r>
        <w:t>vnd</w:t>
      </w:r>
      <w:proofErr w:type="spellEnd"/>
      <w:r>
        <w:t xml:space="preserve"> göttlich wesen/ Reich/ </w:t>
      </w:r>
      <w:proofErr w:type="spellStart"/>
      <w:r>
        <w:t>vnd</w:t>
      </w:r>
      <w:proofErr w:type="spellEnd"/>
      <w:r>
        <w:t xml:space="preserve"> </w:t>
      </w:r>
      <w:proofErr w:type="spellStart"/>
      <w:r>
        <w:t>herrlichait</w:t>
      </w:r>
      <w:proofErr w:type="spellEnd"/>
      <w:r>
        <w:t xml:space="preserve"> </w:t>
      </w:r>
      <w:proofErr w:type="spellStart"/>
      <w:r>
        <w:t>volkommlich</w:t>
      </w:r>
      <w:proofErr w:type="spellEnd"/>
      <w:r>
        <w:t xml:space="preserve"> hat </w:t>
      </w:r>
      <w:proofErr w:type="spellStart"/>
      <w:r>
        <w:t>geborenn</w:t>
      </w:r>
      <w:proofErr w:type="spellEnd"/>
      <w:r>
        <w:t xml:space="preserve">/ das er </w:t>
      </w:r>
      <w:proofErr w:type="spellStart"/>
      <w:r>
        <w:t>ain</w:t>
      </w:r>
      <w:proofErr w:type="spellEnd"/>
      <w:r>
        <w:t xml:space="preserve"> erbe </w:t>
      </w:r>
      <w:proofErr w:type="spellStart"/>
      <w:r>
        <w:t>vnd</w:t>
      </w:r>
      <w:proofErr w:type="spellEnd"/>
      <w:r>
        <w:t xml:space="preserve"> </w:t>
      </w:r>
      <w:proofErr w:type="spellStart"/>
      <w:r>
        <w:t>könig</w:t>
      </w:r>
      <w:proofErr w:type="spellEnd"/>
      <w:r>
        <w:t xml:space="preserve"> aller </w:t>
      </w:r>
      <w:proofErr w:type="spellStart"/>
      <w:r>
        <w:t>dinger</w:t>
      </w:r>
      <w:proofErr w:type="spellEnd"/>
      <w:r>
        <w:t xml:space="preserve">/ </w:t>
      </w:r>
      <w:proofErr w:type="spellStart"/>
      <w:r>
        <w:t>vnser</w:t>
      </w:r>
      <w:proofErr w:type="spellEnd"/>
      <w:r>
        <w:t xml:space="preserve"> </w:t>
      </w:r>
      <w:proofErr w:type="spellStart"/>
      <w:r>
        <w:t>hailandt</w:t>
      </w:r>
      <w:proofErr w:type="spellEnd"/>
      <w:r>
        <w:t xml:space="preserve"> </w:t>
      </w:r>
      <w:proofErr w:type="spellStart"/>
      <w:r>
        <w:t>vnd</w:t>
      </w:r>
      <w:proofErr w:type="spellEnd"/>
      <w:r>
        <w:t xml:space="preserve"> </w:t>
      </w:r>
      <w:proofErr w:type="spellStart"/>
      <w:r>
        <w:t>seligmacher</w:t>
      </w:r>
      <w:proofErr w:type="spellEnd"/>
      <w:r>
        <w:t xml:space="preserve"> erkläret </w:t>
      </w:r>
      <w:proofErr w:type="spellStart"/>
      <w:r>
        <w:t>vnd</w:t>
      </w:r>
      <w:proofErr w:type="spellEnd"/>
      <w:r>
        <w:t xml:space="preserve"> </w:t>
      </w:r>
      <w:proofErr w:type="spellStart"/>
      <w:r>
        <w:t>bestetiget</w:t>
      </w:r>
      <w:proofErr w:type="spellEnd"/>
      <w:r>
        <w:t xml:space="preserve">/ </w:t>
      </w:r>
      <w:proofErr w:type="spellStart"/>
      <w:r>
        <w:t>ain</w:t>
      </w:r>
      <w:proofErr w:type="spellEnd"/>
      <w:r>
        <w:t xml:space="preserve"> Herr </w:t>
      </w:r>
      <w:proofErr w:type="spellStart"/>
      <w:r>
        <w:t>himmels</w:t>
      </w:r>
      <w:proofErr w:type="spellEnd"/>
      <w:r>
        <w:t xml:space="preserve"> </w:t>
      </w:r>
      <w:proofErr w:type="spellStart"/>
      <w:r>
        <w:t>vnnd</w:t>
      </w:r>
      <w:proofErr w:type="spellEnd"/>
      <w:r>
        <w:t xml:space="preserve"> der Erden </w:t>
      </w:r>
      <w:proofErr w:type="spellStart"/>
      <w:r>
        <w:t>were</w:t>
      </w:r>
      <w:proofErr w:type="spellEnd"/>
      <w:r>
        <w:t xml:space="preserve">. </w:t>
      </w:r>
    </w:p>
    <w:p w14:paraId="2AD5AB23" w14:textId="77777777" w:rsidR="00AD0B2B" w:rsidRDefault="00AD0B2B" w:rsidP="00AD0B2B">
      <w:pPr>
        <w:pStyle w:val="StandardWeb"/>
      </w:pPr>
      <w:r>
        <w:rPr>
          <w:rStyle w:val="Fett"/>
          <w:rFonts w:eastAsiaTheme="majorEastAsia"/>
        </w:rPr>
        <w:t xml:space="preserve">Die </w:t>
      </w:r>
      <w:proofErr w:type="spellStart"/>
      <w:r>
        <w:rPr>
          <w:rStyle w:val="Fett"/>
          <w:rFonts w:eastAsiaTheme="majorEastAsia"/>
        </w:rPr>
        <w:t>himmelfart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erhöhung</w:t>
      </w:r>
      <w:proofErr w:type="spellEnd"/>
      <w:r>
        <w:rPr>
          <w:rStyle w:val="Fett"/>
          <w:rFonts w:eastAsiaTheme="majorEastAsia"/>
        </w:rPr>
        <w:t xml:space="preserve"> Christi.</w:t>
      </w:r>
      <w:r>
        <w:br/>
      </w:r>
      <w:proofErr w:type="spellStart"/>
      <w:r>
        <w:rPr>
          <w:rStyle w:val="Fett"/>
          <w:rFonts w:eastAsiaTheme="majorEastAsia"/>
        </w:rPr>
        <w:t>Einnemmung</w:t>
      </w:r>
      <w:proofErr w:type="spellEnd"/>
      <w:r>
        <w:rPr>
          <w:rStyle w:val="Fett"/>
          <w:rFonts w:eastAsiaTheme="majorEastAsia"/>
        </w:rPr>
        <w:t xml:space="preserve"> des Reichs.</w:t>
      </w:r>
      <w:r>
        <w:t xml:space="preserve"> </w:t>
      </w:r>
    </w:p>
    <w:p w14:paraId="621320B3" w14:textId="77777777" w:rsidR="00AD0B2B" w:rsidRDefault="00AD0B2B" w:rsidP="00AD0B2B">
      <w:pPr>
        <w:pStyle w:val="StandardWeb"/>
      </w:pPr>
      <w:r>
        <w:t xml:space="preserve">Für das </w:t>
      </w:r>
      <w:proofErr w:type="spellStart"/>
      <w:r>
        <w:t>vierdt</w:t>
      </w:r>
      <w:proofErr w:type="spellEnd"/>
      <w:r>
        <w:t xml:space="preserve"> </w:t>
      </w:r>
      <w:proofErr w:type="spellStart"/>
      <w:r>
        <w:t>vnnd</w:t>
      </w:r>
      <w:proofErr w:type="spellEnd"/>
      <w:r>
        <w:t xml:space="preserve"> </w:t>
      </w:r>
      <w:proofErr w:type="spellStart"/>
      <w:r>
        <w:t>inn</w:t>
      </w:r>
      <w:proofErr w:type="spellEnd"/>
      <w:r>
        <w:t xml:space="preserve"> einer Summa/ </w:t>
      </w:r>
      <w:proofErr w:type="spellStart"/>
      <w:r>
        <w:t>beschlüßlich</w:t>
      </w:r>
      <w:proofErr w:type="spellEnd"/>
      <w:r>
        <w:t xml:space="preserve">/ Nach </w:t>
      </w:r>
      <w:proofErr w:type="spellStart"/>
      <w:r>
        <w:t>deme</w:t>
      </w:r>
      <w:proofErr w:type="spellEnd"/>
      <w:r>
        <w:t xml:space="preserve"> sich nu </w:t>
      </w:r>
      <w:proofErr w:type="spellStart"/>
      <w:r>
        <w:t>solchs</w:t>
      </w:r>
      <w:proofErr w:type="spellEnd"/>
      <w:r>
        <w:t xml:space="preserve"> alles mit der </w:t>
      </w:r>
      <w:proofErr w:type="spellStart"/>
      <w:r>
        <w:t>geburt</w:t>
      </w:r>
      <w:proofErr w:type="spellEnd"/>
      <w:r>
        <w:t xml:space="preserve">/ sterben/ </w:t>
      </w:r>
      <w:proofErr w:type="spellStart"/>
      <w:r>
        <w:t>aufferweckung</w:t>
      </w:r>
      <w:proofErr w:type="spellEnd"/>
      <w:r>
        <w:t xml:space="preserve"> </w:t>
      </w:r>
      <w:proofErr w:type="spellStart"/>
      <w:r>
        <w:t>vnnd</w:t>
      </w:r>
      <w:proofErr w:type="spellEnd"/>
      <w:r>
        <w:t xml:space="preserve"> </w:t>
      </w:r>
      <w:proofErr w:type="spellStart"/>
      <w:r>
        <w:t>widergeburt</w:t>
      </w:r>
      <w:proofErr w:type="spellEnd"/>
      <w:r>
        <w:t xml:space="preserve"> oder Primogenitur Christi von den todten/ wie es bei </w:t>
      </w:r>
      <w:proofErr w:type="spellStart"/>
      <w:r>
        <w:t>gotte</w:t>
      </w:r>
      <w:proofErr w:type="spellEnd"/>
      <w:r>
        <w:t xml:space="preserve"> dem </w:t>
      </w:r>
      <w:proofErr w:type="spellStart"/>
      <w:r>
        <w:t>vater</w:t>
      </w:r>
      <w:proofErr w:type="spellEnd"/>
      <w:r>
        <w:t xml:space="preserve"> mit Christo seinem </w:t>
      </w:r>
      <w:proofErr w:type="spellStart"/>
      <w:r>
        <w:t>sone</w:t>
      </w:r>
      <w:proofErr w:type="spellEnd"/>
      <w:r>
        <w:t xml:space="preserve"> zu </w:t>
      </w:r>
      <w:proofErr w:type="spellStart"/>
      <w:r>
        <w:t>vnnsrer</w:t>
      </w:r>
      <w:proofErr w:type="spellEnd"/>
      <w:r>
        <w:t xml:space="preserve"> </w:t>
      </w:r>
      <w:proofErr w:type="spellStart"/>
      <w:r>
        <w:t>seligmachung</w:t>
      </w:r>
      <w:proofErr w:type="spellEnd"/>
      <w:r>
        <w:t xml:space="preserve"> war beschlossen/ </w:t>
      </w:r>
      <w:proofErr w:type="spellStart"/>
      <w:r>
        <w:t>inn</w:t>
      </w:r>
      <w:proofErr w:type="spellEnd"/>
      <w:r>
        <w:t xml:space="preserve"> </w:t>
      </w:r>
      <w:proofErr w:type="spellStart"/>
      <w:r>
        <w:t>verwaltung</w:t>
      </w:r>
      <w:proofErr w:type="spellEnd"/>
      <w:r>
        <w:t xml:space="preserve"> der zeit am hellen tag hat beweiset/ </w:t>
      </w:r>
      <w:proofErr w:type="spellStart"/>
      <w:r>
        <w:t>vnnd</w:t>
      </w:r>
      <w:proofErr w:type="spellEnd"/>
      <w:r>
        <w:t xml:space="preserve"> nach dem </w:t>
      </w:r>
      <w:proofErr w:type="spellStart"/>
      <w:r>
        <w:t>gnedigen</w:t>
      </w:r>
      <w:proofErr w:type="spellEnd"/>
      <w:r>
        <w:t xml:space="preserve"> </w:t>
      </w:r>
      <w:proofErr w:type="spellStart"/>
      <w:r>
        <w:t>wolgefallenn</w:t>
      </w:r>
      <w:proofErr w:type="spellEnd"/>
      <w:r>
        <w:t xml:space="preserve"> Gottes an ihm ist geschehen </w:t>
      </w:r>
      <w:proofErr w:type="spellStart"/>
      <w:r>
        <w:t>vnnd</w:t>
      </w:r>
      <w:proofErr w:type="spellEnd"/>
      <w:r>
        <w:t xml:space="preserve"> </w:t>
      </w:r>
      <w:proofErr w:type="spellStart"/>
      <w:r>
        <w:t>fürkommen</w:t>
      </w:r>
      <w:proofErr w:type="spellEnd"/>
      <w:r>
        <w:t xml:space="preserve"> (nach dem er den armen </w:t>
      </w:r>
      <w:proofErr w:type="spellStart"/>
      <w:r>
        <w:t>menschen</w:t>
      </w:r>
      <w:proofErr w:type="spellEnd"/>
      <w:r>
        <w:t xml:space="preserve"> der durch die Schlange war </w:t>
      </w:r>
      <w:proofErr w:type="spellStart"/>
      <w:r>
        <w:t>verfüret</w:t>
      </w:r>
      <w:proofErr w:type="spellEnd"/>
      <w:r>
        <w:t xml:space="preserve">/ durch </w:t>
      </w:r>
      <w:proofErr w:type="spellStart"/>
      <w:r>
        <w:t>Creütz</w:t>
      </w:r>
      <w:proofErr w:type="spellEnd"/>
      <w:r>
        <w:t xml:space="preserve"> </w:t>
      </w:r>
      <w:proofErr w:type="spellStart"/>
      <w:r>
        <w:t>vnnd</w:t>
      </w:r>
      <w:proofErr w:type="spellEnd"/>
      <w:r>
        <w:t xml:space="preserve"> leiden hat errettet/ erlöset </w:t>
      </w:r>
      <w:proofErr w:type="spellStart"/>
      <w:r>
        <w:t>vnd</w:t>
      </w:r>
      <w:proofErr w:type="spellEnd"/>
      <w:r>
        <w:t xml:space="preserve"> </w:t>
      </w:r>
      <w:proofErr w:type="spellStart"/>
      <w:r>
        <w:t>versünet</w:t>
      </w:r>
      <w:proofErr w:type="spellEnd"/>
      <w:r>
        <w:t xml:space="preserve">) So hat ihnen als denn Gott der himmlische </w:t>
      </w:r>
      <w:proofErr w:type="spellStart"/>
      <w:r>
        <w:t>vatter</w:t>
      </w:r>
      <w:proofErr w:type="spellEnd"/>
      <w:r>
        <w:t xml:space="preserve"> </w:t>
      </w:r>
      <w:proofErr w:type="spellStart"/>
      <w:r>
        <w:t>vber</w:t>
      </w:r>
      <w:proofErr w:type="spellEnd"/>
      <w:r>
        <w:t xml:space="preserve"> alle </w:t>
      </w:r>
      <w:proofErr w:type="spellStart"/>
      <w:r>
        <w:t>himmel</w:t>
      </w:r>
      <w:proofErr w:type="spellEnd"/>
      <w:r>
        <w:t xml:space="preserve"> erhöhet/ zu seiner rechten </w:t>
      </w:r>
      <w:proofErr w:type="spellStart"/>
      <w:r>
        <w:t>auff</w:t>
      </w:r>
      <w:proofErr w:type="spellEnd"/>
      <w:r>
        <w:t xml:space="preserve"> den thron der </w:t>
      </w:r>
      <w:proofErr w:type="spellStart"/>
      <w:r>
        <w:t>Maiestet</w:t>
      </w:r>
      <w:proofErr w:type="spellEnd"/>
      <w:r>
        <w:t xml:space="preserve"> gesetzt/ </w:t>
      </w:r>
      <w:proofErr w:type="spellStart"/>
      <w:r>
        <w:t>mitt</w:t>
      </w:r>
      <w:proofErr w:type="spellEnd"/>
      <w:r>
        <w:t xml:space="preserve"> allem himmlischen </w:t>
      </w:r>
      <w:proofErr w:type="spellStart"/>
      <w:r>
        <w:t>reichthumb</w:t>
      </w:r>
      <w:proofErr w:type="spellEnd"/>
      <w:r>
        <w:t xml:space="preserve"> begabt/ </w:t>
      </w:r>
      <w:proofErr w:type="spellStart"/>
      <w:r>
        <w:t>vberschüttet</w:t>
      </w:r>
      <w:proofErr w:type="spellEnd"/>
      <w:r>
        <w:t xml:space="preserve">/ mit dem </w:t>
      </w:r>
      <w:proofErr w:type="spellStart"/>
      <w:r>
        <w:t>freüdenöle</w:t>
      </w:r>
      <w:proofErr w:type="spellEnd"/>
      <w:r>
        <w:t xml:space="preserve"> des H. </w:t>
      </w:r>
      <w:proofErr w:type="spellStart"/>
      <w:r>
        <w:t>gaists</w:t>
      </w:r>
      <w:proofErr w:type="spellEnd"/>
      <w:r>
        <w:t xml:space="preserve"> </w:t>
      </w:r>
      <w:proofErr w:type="spellStart"/>
      <w:r>
        <w:t>völligklich</w:t>
      </w:r>
      <w:proofErr w:type="spellEnd"/>
      <w:r>
        <w:t xml:space="preserve"> </w:t>
      </w:r>
      <w:proofErr w:type="spellStart"/>
      <w:r>
        <w:t>gesalbet</w:t>
      </w:r>
      <w:proofErr w:type="spellEnd"/>
      <w:r>
        <w:t xml:space="preserve">/ zum </w:t>
      </w:r>
      <w:proofErr w:type="spellStart"/>
      <w:r>
        <w:t>himmelkönige</w:t>
      </w:r>
      <w:proofErr w:type="spellEnd"/>
      <w:r>
        <w:t xml:space="preserve"> </w:t>
      </w:r>
      <w:proofErr w:type="spellStart"/>
      <w:r>
        <w:t>gekrönet</w:t>
      </w:r>
      <w:proofErr w:type="spellEnd"/>
      <w:r>
        <w:t xml:space="preserve">/ sein </w:t>
      </w:r>
      <w:proofErr w:type="spellStart"/>
      <w:r>
        <w:t>götlich</w:t>
      </w:r>
      <w:proofErr w:type="spellEnd"/>
      <w:r>
        <w:t xml:space="preserve"> reich eingegeben/ auch den H. </w:t>
      </w:r>
      <w:proofErr w:type="spellStart"/>
      <w:r>
        <w:t>gaist</w:t>
      </w:r>
      <w:proofErr w:type="spellEnd"/>
      <w:r>
        <w:t xml:space="preserve"> (welchen der </w:t>
      </w:r>
      <w:proofErr w:type="spellStart"/>
      <w:r>
        <w:t>vatter</w:t>
      </w:r>
      <w:proofErr w:type="spellEnd"/>
      <w:r>
        <w:t xml:space="preserve"> </w:t>
      </w:r>
      <w:proofErr w:type="spellStart"/>
      <w:r>
        <w:t>inn</w:t>
      </w:r>
      <w:proofErr w:type="spellEnd"/>
      <w:r>
        <w:t xml:space="preserve"> ihm </w:t>
      </w:r>
      <w:proofErr w:type="spellStart"/>
      <w:r>
        <w:t>vnd</w:t>
      </w:r>
      <w:proofErr w:type="spellEnd"/>
      <w:r>
        <w:t xml:space="preserve"> durch ihn hat </w:t>
      </w:r>
      <w:proofErr w:type="spellStart"/>
      <w:r>
        <w:t>verhaissen</w:t>
      </w:r>
      <w:proofErr w:type="spellEnd"/>
      <w:r>
        <w:t xml:space="preserve">) lassen </w:t>
      </w:r>
      <w:proofErr w:type="spellStart"/>
      <w:r>
        <w:t>einnemmen</w:t>
      </w:r>
      <w:proofErr w:type="spellEnd"/>
      <w:r>
        <w:t xml:space="preserve">/ </w:t>
      </w:r>
      <w:proofErr w:type="spellStart"/>
      <w:r>
        <w:t>vnd</w:t>
      </w:r>
      <w:proofErr w:type="spellEnd"/>
      <w:r>
        <w:t xml:space="preserve"> mit der </w:t>
      </w:r>
      <w:proofErr w:type="spellStart"/>
      <w:r>
        <w:t>onentlichen</w:t>
      </w:r>
      <w:proofErr w:type="spellEnd"/>
      <w:r>
        <w:t xml:space="preserve"> fülle </w:t>
      </w:r>
      <w:proofErr w:type="spellStart"/>
      <w:r>
        <w:t>götlichs</w:t>
      </w:r>
      <w:proofErr w:type="spellEnd"/>
      <w:r>
        <w:t xml:space="preserve"> </w:t>
      </w:r>
      <w:proofErr w:type="spellStart"/>
      <w:r>
        <w:t>wesens</w:t>
      </w:r>
      <w:proofErr w:type="spellEnd"/>
      <w:r>
        <w:t xml:space="preserve">/ sein </w:t>
      </w:r>
      <w:proofErr w:type="spellStart"/>
      <w:r>
        <w:t>flaisch</w:t>
      </w:r>
      <w:proofErr w:type="spellEnd"/>
      <w:r>
        <w:t xml:space="preserve"> </w:t>
      </w:r>
      <w:proofErr w:type="spellStart"/>
      <w:r>
        <w:t>dermassen</w:t>
      </w:r>
      <w:proofErr w:type="spellEnd"/>
      <w:r>
        <w:t xml:space="preserve"> </w:t>
      </w:r>
      <w:proofErr w:type="spellStart"/>
      <w:r>
        <w:t>volkommen</w:t>
      </w:r>
      <w:proofErr w:type="spellEnd"/>
      <w:r>
        <w:t xml:space="preserve"> gemacht/ verkläret/ das ist/ vergottet </w:t>
      </w:r>
      <w:proofErr w:type="spellStart"/>
      <w:r>
        <w:t>vnd</w:t>
      </w:r>
      <w:proofErr w:type="spellEnd"/>
      <w:r>
        <w:t xml:space="preserve"> </w:t>
      </w:r>
      <w:proofErr w:type="spellStart"/>
      <w:r>
        <w:t>bestetiget</w:t>
      </w:r>
      <w:proofErr w:type="spellEnd"/>
      <w:r>
        <w:t xml:space="preserve">/ das er </w:t>
      </w:r>
      <w:proofErr w:type="spellStart"/>
      <w:r>
        <w:t>jm</w:t>
      </w:r>
      <w:proofErr w:type="spellEnd"/>
      <w:r>
        <w:t xml:space="preserve"> durch </w:t>
      </w:r>
      <w:proofErr w:type="spellStart"/>
      <w:r>
        <w:t>disen</w:t>
      </w:r>
      <w:proofErr w:type="spellEnd"/>
      <w:r>
        <w:t xml:space="preserve"> Sun/ </w:t>
      </w:r>
      <w:proofErr w:type="spellStart"/>
      <w:r>
        <w:t>vil</w:t>
      </w:r>
      <w:proofErr w:type="spellEnd"/>
      <w:r>
        <w:t xml:space="preserve"> </w:t>
      </w:r>
      <w:proofErr w:type="spellStart"/>
      <w:r>
        <w:t>kinder</w:t>
      </w:r>
      <w:proofErr w:type="spellEnd"/>
      <w:r>
        <w:t xml:space="preserve"> </w:t>
      </w:r>
      <w:proofErr w:type="spellStart"/>
      <w:r>
        <w:t>vnd</w:t>
      </w:r>
      <w:proofErr w:type="spellEnd"/>
      <w:r>
        <w:t xml:space="preserve"> erben </w:t>
      </w:r>
      <w:proofErr w:type="spellStart"/>
      <w:r>
        <w:t>erzeügen</w:t>
      </w:r>
      <w:proofErr w:type="spellEnd"/>
      <w:r>
        <w:t xml:space="preserve"> möchte/ denen er seine </w:t>
      </w:r>
      <w:proofErr w:type="spellStart"/>
      <w:r>
        <w:t>grosse</w:t>
      </w:r>
      <w:proofErr w:type="spellEnd"/>
      <w:r>
        <w:t xml:space="preserve"> </w:t>
      </w:r>
      <w:proofErr w:type="spellStart"/>
      <w:r>
        <w:t>herrlichait</w:t>
      </w:r>
      <w:proofErr w:type="spellEnd"/>
      <w:r>
        <w:t xml:space="preserve"> </w:t>
      </w:r>
      <w:proofErr w:type="spellStart"/>
      <w:r>
        <w:t>inn</w:t>
      </w:r>
      <w:proofErr w:type="spellEnd"/>
      <w:r>
        <w:t xml:space="preserve"> </w:t>
      </w:r>
      <w:proofErr w:type="spellStart"/>
      <w:r>
        <w:t>jm</w:t>
      </w:r>
      <w:proofErr w:type="spellEnd"/>
      <w:r>
        <w:t xml:space="preserve"> </w:t>
      </w:r>
      <w:proofErr w:type="spellStart"/>
      <w:r>
        <w:t>vnd</w:t>
      </w:r>
      <w:proofErr w:type="spellEnd"/>
      <w:r>
        <w:t xml:space="preserve"> </w:t>
      </w:r>
      <w:proofErr w:type="spellStart"/>
      <w:r>
        <w:t>vmb</w:t>
      </w:r>
      <w:proofErr w:type="spellEnd"/>
      <w:r>
        <w:t xml:space="preserve"> </w:t>
      </w:r>
      <w:proofErr w:type="spellStart"/>
      <w:r>
        <w:t>seinetwilen</w:t>
      </w:r>
      <w:proofErr w:type="spellEnd"/>
      <w:r>
        <w:t xml:space="preserve">/ ja </w:t>
      </w:r>
      <w:proofErr w:type="spellStart"/>
      <w:r>
        <w:t>entlich</w:t>
      </w:r>
      <w:proofErr w:type="spellEnd"/>
      <w:r>
        <w:t xml:space="preserve"> sein himmlisch reich </w:t>
      </w:r>
      <w:proofErr w:type="spellStart"/>
      <w:r>
        <w:t>vnd</w:t>
      </w:r>
      <w:proofErr w:type="spellEnd"/>
      <w:r>
        <w:t xml:space="preserve"> das ewige leben </w:t>
      </w:r>
      <w:proofErr w:type="spellStart"/>
      <w:r>
        <w:t>gnedigklichen</w:t>
      </w:r>
      <w:proofErr w:type="spellEnd"/>
      <w:r>
        <w:t xml:space="preserve"> </w:t>
      </w:r>
      <w:proofErr w:type="spellStart"/>
      <w:r>
        <w:t>mitthailet</w:t>
      </w:r>
      <w:proofErr w:type="spellEnd"/>
      <w:r>
        <w:t xml:space="preserve">. </w:t>
      </w:r>
    </w:p>
    <w:p w14:paraId="12DA5BB5" w14:textId="77777777" w:rsidR="00AD0B2B" w:rsidRDefault="00AD0B2B" w:rsidP="00AD0B2B">
      <w:pPr>
        <w:pStyle w:val="StandardWeb"/>
      </w:pPr>
      <w:r>
        <w:rPr>
          <w:rStyle w:val="Fett"/>
          <w:rFonts w:eastAsiaTheme="majorEastAsia"/>
        </w:rPr>
        <w:t>Das Reich Christi.</w:t>
      </w:r>
      <w:r>
        <w:t xml:space="preserve"> </w:t>
      </w:r>
    </w:p>
    <w:p w14:paraId="5DFCD8B6" w14:textId="77777777" w:rsidR="00AD0B2B" w:rsidRDefault="00AD0B2B" w:rsidP="00AD0B2B">
      <w:pPr>
        <w:pStyle w:val="StandardWeb"/>
      </w:pPr>
      <w:r>
        <w:t xml:space="preserve">Daher er </w:t>
      </w:r>
      <w:proofErr w:type="spellStart"/>
      <w:r>
        <w:t>jnen</w:t>
      </w:r>
      <w:proofErr w:type="spellEnd"/>
      <w:r>
        <w:t xml:space="preserve"> auch zum </w:t>
      </w:r>
      <w:proofErr w:type="spellStart"/>
      <w:r>
        <w:t>haupte</w:t>
      </w:r>
      <w:proofErr w:type="spellEnd"/>
      <w:r>
        <w:t xml:space="preserve"> der gemein gegeben/ </w:t>
      </w:r>
      <w:proofErr w:type="spellStart"/>
      <w:r>
        <w:t>auff</w:t>
      </w:r>
      <w:proofErr w:type="spellEnd"/>
      <w:r>
        <w:t xml:space="preserve"> das er seinen göttlichen </w:t>
      </w:r>
      <w:proofErr w:type="spellStart"/>
      <w:r>
        <w:t>einfluß</w:t>
      </w:r>
      <w:proofErr w:type="spellEnd"/>
      <w:r>
        <w:t xml:space="preserve">/ </w:t>
      </w:r>
      <w:proofErr w:type="spellStart"/>
      <w:r>
        <w:t>gnad</w:t>
      </w:r>
      <w:proofErr w:type="spellEnd"/>
      <w:r>
        <w:t xml:space="preserve">/ </w:t>
      </w:r>
      <w:proofErr w:type="spellStart"/>
      <w:r>
        <w:t>gerechtigkeit</w:t>
      </w:r>
      <w:proofErr w:type="spellEnd"/>
      <w:r>
        <w:t xml:space="preserve">/ liebe </w:t>
      </w:r>
      <w:proofErr w:type="spellStart"/>
      <w:r>
        <w:t>vnd</w:t>
      </w:r>
      <w:proofErr w:type="spellEnd"/>
      <w:r>
        <w:t xml:space="preserve"> </w:t>
      </w:r>
      <w:proofErr w:type="spellStart"/>
      <w:r>
        <w:t>gottseligkeit</w:t>
      </w:r>
      <w:proofErr w:type="spellEnd"/>
      <w:r>
        <w:t xml:space="preserve"> </w:t>
      </w:r>
      <w:proofErr w:type="spellStart"/>
      <w:r>
        <w:t>inn</w:t>
      </w:r>
      <w:proofErr w:type="spellEnd"/>
      <w:r>
        <w:t xml:space="preserve"> alle </w:t>
      </w:r>
      <w:proofErr w:type="spellStart"/>
      <w:r>
        <w:t>glider</w:t>
      </w:r>
      <w:proofErr w:type="spellEnd"/>
      <w:r>
        <w:t xml:space="preserve"> des </w:t>
      </w:r>
      <w:proofErr w:type="spellStart"/>
      <w:r>
        <w:t>leibs</w:t>
      </w:r>
      <w:proofErr w:type="spellEnd"/>
      <w:r>
        <w:t xml:space="preserve"> der gemein oder </w:t>
      </w:r>
      <w:proofErr w:type="spellStart"/>
      <w:r>
        <w:t>Christenlichen</w:t>
      </w:r>
      <w:proofErr w:type="spellEnd"/>
      <w:r>
        <w:t xml:space="preserve"> Kirchen/ durch den H. </w:t>
      </w:r>
      <w:proofErr w:type="spellStart"/>
      <w:r>
        <w:t>gaist</w:t>
      </w:r>
      <w:proofErr w:type="spellEnd"/>
      <w:r>
        <w:t xml:space="preserve"> </w:t>
      </w:r>
      <w:proofErr w:type="spellStart"/>
      <w:r>
        <w:t>miltigklich</w:t>
      </w:r>
      <w:proofErr w:type="spellEnd"/>
      <w:r>
        <w:t xml:space="preserve"> </w:t>
      </w:r>
      <w:proofErr w:type="spellStart"/>
      <w:r>
        <w:t>ergiesse</w:t>
      </w:r>
      <w:proofErr w:type="spellEnd"/>
      <w:r>
        <w:t xml:space="preserve">/ also das sie alle der </w:t>
      </w:r>
      <w:proofErr w:type="spellStart"/>
      <w:r>
        <w:t>natur</w:t>
      </w:r>
      <w:proofErr w:type="spellEnd"/>
      <w:r>
        <w:t xml:space="preserve"> </w:t>
      </w:r>
      <w:proofErr w:type="spellStart"/>
      <w:r>
        <w:t>vnd</w:t>
      </w:r>
      <w:proofErr w:type="spellEnd"/>
      <w:r>
        <w:t xml:space="preserve"> </w:t>
      </w:r>
      <w:proofErr w:type="spellStart"/>
      <w:r>
        <w:t>wesens</w:t>
      </w:r>
      <w:proofErr w:type="spellEnd"/>
      <w:r>
        <w:t xml:space="preserve"> des </w:t>
      </w:r>
      <w:proofErr w:type="spellStart"/>
      <w:r>
        <w:t>haupts</w:t>
      </w:r>
      <w:proofErr w:type="spellEnd"/>
      <w:r>
        <w:t xml:space="preserve"> </w:t>
      </w:r>
      <w:proofErr w:type="spellStart"/>
      <w:r>
        <w:t>tailhafftig</w:t>
      </w:r>
      <w:proofErr w:type="spellEnd"/>
      <w:r>
        <w:t xml:space="preserve"> werden </w:t>
      </w:r>
      <w:proofErr w:type="spellStart"/>
      <w:r>
        <w:t>vnd</w:t>
      </w:r>
      <w:proofErr w:type="spellEnd"/>
      <w:r>
        <w:t xml:space="preserve"> </w:t>
      </w:r>
      <w:proofErr w:type="spellStart"/>
      <w:r>
        <w:t>geniessen</w:t>
      </w:r>
      <w:proofErr w:type="spellEnd"/>
      <w:r>
        <w:t xml:space="preserve">/ so </w:t>
      </w:r>
      <w:proofErr w:type="spellStart"/>
      <w:r>
        <w:t>wol</w:t>
      </w:r>
      <w:proofErr w:type="spellEnd"/>
      <w:r>
        <w:t xml:space="preserve"> als er </w:t>
      </w:r>
      <w:proofErr w:type="spellStart"/>
      <w:r>
        <w:t>jnen</w:t>
      </w:r>
      <w:proofErr w:type="spellEnd"/>
      <w:r>
        <w:t xml:space="preserve"> allen armen </w:t>
      </w:r>
      <w:proofErr w:type="spellStart"/>
      <w:r>
        <w:t>sündern</w:t>
      </w:r>
      <w:proofErr w:type="spellEnd"/>
      <w:r>
        <w:t xml:space="preserve">/ zum gnadenthron hat </w:t>
      </w:r>
      <w:proofErr w:type="spellStart"/>
      <w:r>
        <w:t>fürgestellet</w:t>
      </w:r>
      <w:proofErr w:type="spellEnd"/>
      <w:r>
        <w:t xml:space="preserve"> </w:t>
      </w:r>
      <w:proofErr w:type="spellStart"/>
      <w:r>
        <w:t>vnnd</w:t>
      </w:r>
      <w:proofErr w:type="spellEnd"/>
      <w:r>
        <w:t xml:space="preserve"> gegeben/ das sie die </w:t>
      </w:r>
      <w:proofErr w:type="spellStart"/>
      <w:r>
        <w:t>erlösung</w:t>
      </w:r>
      <w:proofErr w:type="spellEnd"/>
      <w:r>
        <w:t xml:space="preserve">/ </w:t>
      </w:r>
      <w:proofErr w:type="spellStart"/>
      <w:r>
        <w:t>vergebung</w:t>
      </w:r>
      <w:proofErr w:type="spellEnd"/>
      <w:r>
        <w:t xml:space="preserve"> der </w:t>
      </w:r>
      <w:proofErr w:type="spellStart"/>
      <w:r>
        <w:t>sündt</w:t>
      </w:r>
      <w:proofErr w:type="spellEnd"/>
      <w:r>
        <w:t xml:space="preserve">/ den H. </w:t>
      </w:r>
      <w:proofErr w:type="spellStart"/>
      <w:r>
        <w:t>gaist</w:t>
      </w:r>
      <w:proofErr w:type="spellEnd"/>
      <w:r>
        <w:t xml:space="preserve">/ das ewige leben/ die </w:t>
      </w:r>
      <w:proofErr w:type="spellStart"/>
      <w:r>
        <w:t>seligkeit</w:t>
      </w:r>
      <w:proofErr w:type="spellEnd"/>
      <w:r>
        <w:t xml:space="preserve"> </w:t>
      </w:r>
      <w:proofErr w:type="spellStart"/>
      <w:r>
        <w:t>vnd</w:t>
      </w:r>
      <w:proofErr w:type="spellEnd"/>
      <w:r>
        <w:t xml:space="preserve"> göttliche selbständige </w:t>
      </w:r>
      <w:proofErr w:type="spellStart"/>
      <w:r>
        <w:t>gerechtigkait</w:t>
      </w:r>
      <w:proofErr w:type="spellEnd"/>
      <w:r>
        <w:t xml:space="preserve"> </w:t>
      </w:r>
      <w:proofErr w:type="spellStart"/>
      <w:r>
        <w:t>inn</w:t>
      </w:r>
      <w:proofErr w:type="spellEnd"/>
      <w:r>
        <w:t xml:space="preserve"> </w:t>
      </w:r>
      <w:proofErr w:type="spellStart"/>
      <w:r>
        <w:t>jm</w:t>
      </w:r>
      <w:proofErr w:type="spellEnd"/>
      <w:r>
        <w:t xml:space="preserve"> </w:t>
      </w:r>
      <w:proofErr w:type="spellStart"/>
      <w:r>
        <w:t>vnd</w:t>
      </w:r>
      <w:proofErr w:type="spellEnd"/>
      <w:r>
        <w:t xml:space="preserve"> in seinem </w:t>
      </w:r>
      <w:proofErr w:type="spellStart"/>
      <w:r>
        <w:t>blut</w:t>
      </w:r>
      <w:proofErr w:type="spellEnd"/>
      <w:r>
        <w:t xml:space="preserve"> durch den waren glauben mögen finden/ </w:t>
      </w:r>
      <w:proofErr w:type="spellStart"/>
      <w:r>
        <w:t>vnnd</w:t>
      </w:r>
      <w:proofErr w:type="spellEnd"/>
      <w:r>
        <w:t xml:space="preserve"> allein durch ihn des </w:t>
      </w:r>
      <w:proofErr w:type="spellStart"/>
      <w:r>
        <w:t>reichs</w:t>
      </w:r>
      <w:proofErr w:type="spellEnd"/>
      <w:r>
        <w:t xml:space="preserve"> </w:t>
      </w:r>
      <w:r>
        <w:lastRenderedPageBreak/>
        <w:t xml:space="preserve">der </w:t>
      </w:r>
      <w:proofErr w:type="spellStart"/>
      <w:r>
        <w:t>himmel</w:t>
      </w:r>
      <w:proofErr w:type="spellEnd"/>
      <w:r>
        <w:t xml:space="preserve"> </w:t>
      </w:r>
      <w:proofErr w:type="spellStart"/>
      <w:r>
        <w:t>theilhafftig</w:t>
      </w:r>
      <w:proofErr w:type="spellEnd"/>
      <w:r>
        <w:t xml:space="preserve"> werden/ </w:t>
      </w:r>
      <w:proofErr w:type="spellStart"/>
      <w:r>
        <w:t>welchs</w:t>
      </w:r>
      <w:proofErr w:type="spellEnd"/>
      <w:r>
        <w:t xml:space="preserve"> denn alles </w:t>
      </w:r>
      <w:proofErr w:type="spellStart"/>
      <w:r>
        <w:t>inn</w:t>
      </w:r>
      <w:proofErr w:type="spellEnd"/>
      <w:r>
        <w:t xml:space="preserve"> H. </w:t>
      </w:r>
      <w:proofErr w:type="spellStart"/>
      <w:r>
        <w:t>schrifft</w:t>
      </w:r>
      <w:proofErr w:type="spellEnd"/>
      <w:r>
        <w:t xml:space="preserve"> genugsam </w:t>
      </w:r>
      <w:proofErr w:type="spellStart"/>
      <w:r>
        <w:t>bezeügt</w:t>
      </w:r>
      <w:proofErr w:type="spellEnd"/>
      <w:r>
        <w:t xml:space="preserve">/ so </w:t>
      </w:r>
      <w:proofErr w:type="spellStart"/>
      <w:r>
        <w:t>wol</w:t>
      </w:r>
      <w:proofErr w:type="spellEnd"/>
      <w:r>
        <w:t xml:space="preserve"> als durchs </w:t>
      </w:r>
      <w:proofErr w:type="spellStart"/>
      <w:r>
        <w:t>Euangelium</w:t>
      </w:r>
      <w:proofErr w:type="spellEnd"/>
      <w:r>
        <w:t xml:space="preserve"> der </w:t>
      </w:r>
      <w:proofErr w:type="spellStart"/>
      <w:r>
        <w:t>gantzen</w:t>
      </w:r>
      <w:proofErr w:type="spellEnd"/>
      <w:r>
        <w:t xml:space="preserve"> </w:t>
      </w:r>
      <w:proofErr w:type="spellStart"/>
      <w:r>
        <w:t>welt</w:t>
      </w:r>
      <w:proofErr w:type="spellEnd"/>
      <w:r>
        <w:t xml:space="preserve"> ist verkündiget </w:t>
      </w:r>
      <w:proofErr w:type="spellStart"/>
      <w:r>
        <w:t>vnd</w:t>
      </w:r>
      <w:proofErr w:type="spellEnd"/>
      <w:r>
        <w:t xml:space="preserve"> noch </w:t>
      </w:r>
      <w:proofErr w:type="spellStart"/>
      <w:r>
        <w:t>wirt</w:t>
      </w:r>
      <w:proofErr w:type="spellEnd"/>
      <w:r>
        <w:t xml:space="preserve"> verkündiget/ das/ wer </w:t>
      </w:r>
      <w:proofErr w:type="spellStart"/>
      <w:r>
        <w:t>inn</w:t>
      </w:r>
      <w:proofErr w:type="spellEnd"/>
      <w:r>
        <w:t xml:space="preserve"> Jesum Christum glaubet </w:t>
      </w:r>
      <w:proofErr w:type="spellStart"/>
      <w:r>
        <w:t>vnd</w:t>
      </w:r>
      <w:proofErr w:type="spellEnd"/>
      <w:r>
        <w:t xml:space="preserve"> </w:t>
      </w:r>
      <w:proofErr w:type="spellStart"/>
      <w:r>
        <w:t>getaufft</w:t>
      </w:r>
      <w:proofErr w:type="spellEnd"/>
      <w:r>
        <w:t xml:space="preserve"> </w:t>
      </w:r>
      <w:proofErr w:type="spellStart"/>
      <w:r>
        <w:t>wirt</w:t>
      </w:r>
      <w:proofErr w:type="spellEnd"/>
      <w:r>
        <w:t xml:space="preserve">/ der soll selig </w:t>
      </w:r>
      <w:proofErr w:type="spellStart"/>
      <w:r>
        <w:t>werdenn</w:t>
      </w:r>
      <w:proofErr w:type="spellEnd"/>
      <w:r>
        <w:t xml:space="preserve">/ Da aber das </w:t>
      </w:r>
      <w:proofErr w:type="spellStart"/>
      <w:r>
        <w:t>wörtlein</w:t>
      </w:r>
      <w:proofErr w:type="spellEnd"/>
      <w:r>
        <w:t xml:space="preserve"> </w:t>
      </w:r>
      <w:proofErr w:type="spellStart"/>
      <w:r>
        <w:t>Gleubt</w:t>
      </w:r>
      <w:proofErr w:type="spellEnd"/>
      <w:r>
        <w:t xml:space="preserve"> oder glauben/ nicht allein nach dem </w:t>
      </w:r>
      <w:proofErr w:type="spellStart"/>
      <w:r>
        <w:t>buchstaben</w:t>
      </w:r>
      <w:proofErr w:type="spellEnd"/>
      <w:r>
        <w:t xml:space="preserve"> der Historien/ sondern nach seiner </w:t>
      </w:r>
      <w:proofErr w:type="spellStart"/>
      <w:r>
        <w:t>natur</w:t>
      </w:r>
      <w:proofErr w:type="spellEnd"/>
      <w:r>
        <w:t xml:space="preserve">/ folge/ </w:t>
      </w:r>
      <w:proofErr w:type="spellStart"/>
      <w:r>
        <w:t>art</w:t>
      </w:r>
      <w:proofErr w:type="spellEnd"/>
      <w:r>
        <w:t xml:space="preserve"> </w:t>
      </w:r>
      <w:proofErr w:type="spellStart"/>
      <w:r>
        <w:t>vnd</w:t>
      </w:r>
      <w:proofErr w:type="spellEnd"/>
      <w:r>
        <w:t xml:space="preserve"> </w:t>
      </w:r>
      <w:proofErr w:type="spellStart"/>
      <w:r>
        <w:t>aigenschafft</w:t>
      </w:r>
      <w:proofErr w:type="spellEnd"/>
      <w:r>
        <w:t xml:space="preserve"> </w:t>
      </w:r>
      <w:proofErr w:type="spellStart"/>
      <w:r>
        <w:t>vonn</w:t>
      </w:r>
      <w:proofErr w:type="spellEnd"/>
      <w:r>
        <w:t xml:space="preserve"> allen </w:t>
      </w:r>
      <w:proofErr w:type="spellStart"/>
      <w:r>
        <w:t>gotförchtigen</w:t>
      </w:r>
      <w:proofErr w:type="spellEnd"/>
      <w:r>
        <w:t xml:space="preserve"> </w:t>
      </w:r>
      <w:proofErr w:type="spellStart"/>
      <w:r>
        <w:t>menschen</w:t>
      </w:r>
      <w:proofErr w:type="spellEnd"/>
      <w:r>
        <w:t xml:space="preserve"> </w:t>
      </w:r>
      <w:proofErr w:type="spellStart"/>
      <w:r>
        <w:t>wol</w:t>
      </w:r>
      <w:proofErr w:type="spellEnd"/>
      <w:r>
        <w:t xml:space="preserve"> soll bedacht/ verstanden </w:t>
      </w:r>
      <w:proofErr w:type="spellStart"/>
      <w:r>
        <w:t>vnnd</w:t>
      </w:r>
      <w:proofErr w:type="spellEnd"/>
      <w:r>
        <w:t xml:space="preserve"> </w:t>
      </w:r>
      <w:proofErr w:type="spellStart"/>
      <w:r>
        <w:t>erkanndt</w:t>
      </w:r>
      <w:proofErr w:type="spellEnd"/>
      <w:r>
        <w:t xml:space="preserve"> </w:t>
      </w:r>
      <w:proofErr w:type="spellStart"/>
      <w:r>
        <w:t>werdenn</w:t>
      </w:r>
      <w:proofErr w:type="spellEnd"/>
      <w:r>
        <w:t xml:space="preserve">. </w:t>
      </w:r>
    </w:p>
    <w:p w14:paraId="29700BE1" w14:textId="77777777" w:rsidR="00AD0B2B" w:rsidRDefault="00AD0B2B" w:rsidP="00AD0B2B">
      <w:pPr>
        <w:pStyle w:val="berschrift1"/>
        <w:rPr>
          <w:sz w:val="48"/>
        </w:rPr>
      </w:pPr>
      <w:r>
        <w:t xml:space="preserve">C. S. </w:t>
      </w:r>
      <w:proofErr w:type="spellStart"/>
      <w:r>
        <w:t>kurtze</w:t>
      </w:r>
      <w:proofErr w:type="spellEnd"/>
      <w:r>
        <w:t xml:space="preserve"> </w:t>
      </w:r>
      <w:proofErr w:type="spellStart"/>
      <w:r>
        <w:t>bekandtnus</w:t>
      </w:r>
      <w:proofErr w:type="spellEnd"/>
      <w:r>
        <w:t xml:space="preserve"> vom H. Sacrament des Herren Christi Nachtmals.</w:t>
      </w:r>
    </w:p>
    <w:p w14:paraId="4A847A66" w14:textId="77777777" w:rsidR="00AD0B2B" w:rsidRDefault="00AD0B2B" w:rsidP="00AD0B2B">
      <w:pPr>
        <w:pStyle w:val="StandardWeb"/>
      </w:pPr>
      <w:proofErr w:type="spellStart"/>
      <w:r>
        <w:t>DAs</w:t>
      </w:r>
      <w:proofErr w:type="spellEnd"/>
      <w:r>
        <w:t xml:space="preserve"> ich die </w:t>
      </w:r>
      <w:proofErr w:type="spellStart"/>
      <w:r>
        <w:t>speiß</w:t>
      </w:r>
      <w:proofErr w:type="spellEnd"/>
      <w:r>
        <w:t xml:space="preserve"> </w:t>
      </w:r>
      <w:proofErr w:type="spellStart"/>
      <w:r>
        <w:t>vnnd</w:t>
      </w:r>
      <w:proofErr w:type="spellEnd"/>
      <w:r>
        <w:t xml:space="preserve"> </w:t>
      </w:r>
      <w:proofErr w:type="spellStart"/>
      <w:r>
        <w:t>tranck</w:t>
      </w:r>
      <w:proofErr w:type="spellEnd"/>
      <w:r>
        <w:t xml:space="preserve"> des </w:t>
      </w:r>
      <w:proofErr w:type="spellStart"/>
      <w:r>
        <w:t>leibs</w:t>
      </w:r>
      <w:proofErr w:type="spellEnd"/>
      <w:r>
        <w:t xml:space="preserve"> </w:t>
      </w:r>
      <w:proofErr w:type="spellStart"/>
      <w:r>
        <w:t>vnnd</w:t>
      </w:r>
      <w:proofErr w:type="spellEnd"/>
      <w:r>
        <w:t xml:space="preserve"> </w:t>
      </w:r>
      <w:proofErr w:type="spellStart"/>
      <w:r>
        <w:t>bluts</w:t>
      </w:r>
      <w:proofErr w:type="spellEnd"/>
      <w:r>
        <w:t xml:space="preserve"> Christi ins Herrn </w:t>
      </w:r>
      <w:proofErr w:type="spellStart"/>
      <w:r>
        <w:t>Nachtmal</w:t>
      </w:r>
      <w:proofErr w:type="spellEnd"/>
      <w:r>
        <w:t xml:space="preserve"> </w:t>
      </w:r>
      <w:proofErr w:type="spellStart"/>
      <w:r>
        <w:t>nit</w:t>
      </w:r>
      <w:proofErr w:type="spellEnd"/>
      <w:r>
        <w:t xml:space="preserve"> </w:t>
      </w:r>
      <w:proofErr w:type="spellStart"/>
      <w:r>
        <w:t>verleückne</w:t>
      </w:r>
      <w:proofErr w:type="spellEnd"/>
      <w:r>
        <w:t xml:space="preserve">/ noch das </w:t>
      </w:r>
      <w:proofErr w:type="spellStart"/>
      <w:r>
        <w:t>Sacrament</w:t>
      </w:r>
      <w:proofErr w:type="spellEnd"/>
      <w:r>
        <w:t xml:space="preserve"> des </w:t>
      </w:r>
      <w:proofErr w:type="spellStart"/>
      <w:r>
        <w:t>altars</w:t>
      </w:r>
      <w:proofErr w:type="spellEnd"/>
      <w:r>
        <w:t xml:space="preserve">/ im </w:t>
      </w:r>
      <w:proofErr w:type="spellStart"/>
      <w:r>
        <w:t>rechtenn</w:t>
      </w:r>
      <w:proofErr w:type="spellEnd"/>
      <w:r>
        <w:t xml:space="preserve"> Christlichen gebrauch keins </w:t>
      </w:r>
      <w:proofErr w:type="spellStart"/>
      <w:r>
        <w:t>wegs</w:t>
      </w:r>
      <w:proofErr w:type="spellEnd"/>
      <w:r>
        <w:t xml:space="preserve"> verachte oder </w:t>
      </w:r>
      <w:proofErr w:type="spellStart"/>
      <w:r>
        <w:t>auffhebe</w:t>
      </w:r>
      <w:proofErr w:type="spellEnd"/>
      <w:r>
        <w:t xml:space="preserve">/ </w:t>
      </w:r>
      <w:proofErr w:type="spellStart"/>
      <w:r>
        <w:t>sonder</w:t>
      </w:r>
      <w:proofErr w:type="spellEnd"/>
      <w:r>
        <w:t xml:space="preserve"> allein das </w:t>
      </w:r>
      <w:proofErr w:type="spellStart"/>
      <w:r>
        <w:t>gaistlich</w:t>
      </w:r>
      <w:proofErr w:type="spellEnd"/>
      <w:r>
        <w:t xml:space="preserve"> essen </w:t>
      </w:r>
      <w:proofErr w:type="spellStart"/>
      <w:r>
        <w:t>vnd</w:t>
      </w:r>
      <w:proofErr w:type="spellEnd"/>
      <w:r>
        <w:t xml:space="preserve"> </w:t>
      </w:r>
      <w:proofErr w:type="spellStart"/>
      <w:r>
        <w:t>trincken</w:t>
      </w:r>
      <w:proofErr w:type="spellEnd"/>
      <w:r>
        <w:t xml:space="preserve"> des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Christi/ vom GRATIAS/ das ist/ von der </w:t>
      </w:r>
      <w:proofErr w:type="spellStart"/>
      <w:r>
        <w:t>dancksagung</w:t>
      </w:r>
      <w:proofErr w:type="spellEnd"/>
      <w:r>
        <w:t xml:space="preserve">/ lob/ </w:t>
      </w:r>
      <w:proofErr w:type="spellStart"/>
      <w:r>
        <w:t>vnd</w:t>
      </w:r>
      <w:proofErr w:type="spellEnd"/>
      <w:r>
        <w:t xml:space="preserve"> </w:t>
      </w:r>
      <w:proofErr w:type="spellStart"/>
      <w:r>
        <w:t>widergedächtnus</w:t>
      </w:r>
      <w:proofErr w:type="spellEnd"/>
      <w:r>
        <w:t xml:space="preserve"> des </w:t>
      </w:r>
      <w:proofErr w:type="spellStart"/>
      <w:r>
        <w:t>herren</w:t>
      </w:r>
      <w:proofErr w:type="spellEnd"/>
      <w:r>
        <w:t xml:space="preserve">/ nach </w:t>
      </w:r>
      <w:proofErr w:type="spellStart"/>
      <w:r>
        <w:t>außweisung</w:t>
      </w:r>
      <w:proofErr w:type="spellEnd"/>
      <w:r>
        <w:t xml:space="preserve"> der H. </w:t>
      </w:r>
      <w:proofErr w:type="spellStart"/>
      <w:r>
        <w:t>schrifft</w:t>
      </w:r>
      <w:proofErr w:type="spellEnd"/>
      <w:r>
        <w:t xml:space="preserve">/ durch ein geistlich </w:t>
      </w:r>
      <w:proofErr w:type="spellStart"/>
      <w:r>
        <w:t>vrteil</w:t>
      </w:r>
      <w:proofErr w:type="spellEnd"/>
      <w:r>
        <w:t xml:space="preserve"> </w:t>
      </w:r>
      <w:proofErr w:type="spellStart"/>
      <w:r>
        <w:t>gebürlich</w:t>
      </w:r>
      <w:proofErr w:type="spellEnd"/>
      <w:r>
        <w:t xml:space="preserve"> </w:t>
      </w:r>
      <w:proofErr w:type="spellStart"/>
      <w:r>
        <w:t>vnderschaide</w:t>
      </w:r>
      <w:proofErr w:type="spellEnd"/>
      <w:r>
        <w:t xml:space="preserve">. </w:t>
      </w:r>
    </w:p>
    <w:p w14:paraId="575875B8" w14:textId="77777777" w:rsidR="00AD0B2B" w:rsidRDefault="00AD0B2B" w:rsidP="00AD0B2B">
      <w:pPr>
        <w:pStyle w:val="StandardWeb"/>
      </w:pPr>
      <w:r>
        <w:t xml:space="preserve">Das ich auch die </w:t>
      </w:r>
      <w:proofErr w:type="spellStart"/>
      <w:r>
        <w:t>wort</w:t>
      </w:r>
      <w:proofErr w:type="spellEnd"/>
      <w:r>
        <w:t xml:space="preserve"> des Herren Nachtmals </w:t>
      </w:r>
      <w:proofErr w:type="spellStart"/>
      <w:r>
        <w:t>vonn</w:t>
      </w:r>
      <w:proofErr w:type="spellEnd"/>
      <w:r>
        <w:t xml:space="preserve"> seinem leib </w:t>
      </w:r>
      <w:proofErr w:type="spellStart"/>
      <w:r>
        <w:t>vnd</w:t>
      </w:r>
      <w:proofErr w:type="spellEnd"/>
      <w:r>
        <w:t xml:space="preserve"> </w:t>
      </w:r>
      <w:proofErr w:type="spellStart"/>
      <w:r>
        <w:t>blut</w:t>
      </w:r>
      <w:proofErr w:type="spellEnd"/>
      <w:r>
        <w:t xml:space="preserve">/ mit den </w:t>
      </w:r>
      <w:proofErr w:type="spellStart"/>
      <w:r>
        <w:t>wordten</w:t>
      </w:r>
      <w:proofErr w:type="spellEnd"/>
      <w:r>
        <w:t xml:space="preserve"> Johannis. 6. eben von des selbigen </w:t>
      </w:r>
      <w:proofErr w:type="spellStart"/>
      <w:r>
        <w:t>leibs</w:t>
      </w:r>
      <w:proofErr w:type="spellEnd"/>
      <w:r>
        <w:t xml:space="preserve">/ </w:t>
      </w:r>
      <w:proofErr w:type="spellStart"/>
      <w:r>
        <w:t>flaisch</w:t>
      </w:r>
      <w:proofErr w:type="spellEnd"/>
      <w:r>
        <w:t xml:space="preserve"> </w:t>
      </w:r>
      <w:proofErr w:type="spellStart"/>
      <w:r>
        <w:t>vnnd</w:t>
      </w:r>
      <w:proofErr w:type="spellEnd"/>
      <w:r>
        <w:t xml:space="preserve"> </w:t>
      </w:r>
      <w:proofErr w:type="spellStart"/>
      <w:r>
        <w:t>blut</w:t>
      </w:r>
      <w:proofErr w:type="spellEnd"/>
      <w:r>
        <w:t xml:space="preserve"> (</w:t>
      </w:r>
      <w:proofErr w:type="spellStart"/>
      <w:r>
        <w:t>dermassen</w:t>
      </w:r>
      <w:proofErr w:type="spellEnd"/>
      <w:r>
        <w:t xml:space="preserve">/ wie alle alte </w:t>
      </w:r>
      <w:proofErr w:type="spellStart"/>
      <w:r>
        <w:t>Christenliche</w:t>
      </w:r>
      <w:proofErr w:type="spellEnd"/>
      <w:r>
        <w:t xml:space="preserve"> </w:t>
      </w:r>
      <w:proofErr w:type="spellStart"/>
      <w:r>
        <w:t>lerer</w:t>
      </w:r>
      <w:proofErr w:type="spellEnd"/>
      <w:r>
        <w:t xml:space="preserve"> gethan/ wie auch im </w:t>
      </w:r>
      <w:proofErr w:type="spellStart"/>
      <w:r>
        <w:t>Decret</w:t>
      </w:r>
      <w:proofErr w:type="spellEnd"/>
      <w:r>
        <w:t xml:space="preserve"> </w:t>
      </w:r>
      <w:proofErr w:type="spellStart"/>
      <w:r>
        <w:t>zufinden</w:t>
      </w:r>
      <w:proofErr w:type="spellEnd"/>
      <w:r>
        <w:t xml:space="preserve"> ist) </w:t>
      </w:r>
      <w:proofErr w:type="spellStart"/>
      <w:r>
        <w:t>Conferiere</w:t>
      </w:r>
      <w:proofErr w:type="spellEnd"/>
      <w:r>
        <w:t xml:space="preserve"> oder vergleiche/ </w:t>
      </w:r>
      <w:proofErr w:type="spellStart"/>
      <w:r>
        <w:t>vnnd</w:t>
      </w:r>
      <w:proofErr w:type="spellEnd"/>
      <w:r>
        <w:t xml:space="preserve"> </w:t>
      </w:r>
      <w:proofErr w:type="spellStart"/>
      <w:r>
        <w:t>ains</w:t>
      </w:r>
      <w:proofErr w:type="spellEnd"/>
      <w:r>
        <w:t xml:space="preserve"> durchs </w:t>
      </w:r>
      <w:proofErr w:type="spellStart"/>
      <w:r>
        <w:t>ander</w:t>
      </w:r>
      <w:proofErr w:type="spellEnd"/>
      <w:r>
        <w:t xml:space="preserve">/ das minder/ durchs mehr/ das </w:t>
      </w:r>
      <w:proofErr w:type="spellStart"/>
      <w:r>
        <w:t>letste</w:t>
      </w:r>
      <w:proofErr w:type="spellEnd"/>
      <w:r>
        <w:t xml:space="preserve"> durchs erst verstehe </w:t>
      </w:r>
      <w:proofErr w:type="spellStart"/>
      <w:r>
        <w:t>vnd</w:t>
      </w:r>
      <w:proofErr w:type="spellEnd"/>
      <w:r>
        <w:t xml:space="preserve"> </w:t>
      </w:r>
      <w:proofErr w:type="spellStart"/>
      <w:r>
        <w:t>außlege</w:t>
      </w:r>
      <w:proofErr w:type="spellEnd"/>
      <w:r>
        <w:t xml:space="preserve">/ das man </w:t>
      </w:r>
      <w:proofErr w:type="spellStart"/>
      <w:r>
        <w:t>auß</w:t>
      </w:r>
      <w:proofErr w:type="spellEnd"/>
      <w:r>
        <w:t xml:space="preserve"> meinen </w:t>
      </w:r>
      <w:proofErr w:type="spellStart"/>
      <w:r>
        <w:t>büchern</w:t>
      </w:r>
      <w:proofErr w:type="spellEnd"/>
      <w:r>
        <w:t xml:space="preserve"> </w:t>
      </w:r>
      <w:proofErr w:type="spellStart"/>
      <w:r>
        <w:t>vnd</w:t>
      </w:r>
      <w:proofErr w:type="spellEnd"/>
      <w:r>
        <w:t xml:space="preserve"> </w:t>
      </w:r>
      <w:proofErr w:type="spellStart"/>
      <w:r>
        <w:t>kundtschafften</w:t>
      </w:r>
      <w:proofErr w:type="spellEnd"/>
      <w:r>
        <w:t xml:space="preserve">/ auch </w:t>
      </w:r>
      <w:proofErr w:type="spellStart"/>
      <w:r>
        <w:t>auß</w:t>
      </w:r>
      <w:proofErr w:type="spellEnd"/>
      <w:r>
        <w:t xml:space="preserve"> </w:t>
      </w:r>
      <w:proofErr w:type="spellStart"/>
      <w:r>
        <w:t>vergleichung</w:t>
      </w:r>
      <w:proofErr w:type="spellEnd"/>
      <w:r>
        <w:t xml:space="preserve"> der </w:t>
      </w:r>
      <w:proofErr w:type="spellStart"/>
      <w:r>
        <w:t>Euangelisten</w:t>
      </w:r>
      <w:proofErr w:type="spellEnd"/>
      <w:r>
        <w:t xml:space="preserve"> bald </w:t>
      </w:r>
      <w:proofErr w:type="spellStart"/>
      <w:r>
        <w:t>kan</w:t>
      </w:r>
      <w:proofErr w:type="spellEnd"/>
      <w:r>
        <w:t xml:space="preserve"> sehen/ Was </w:t>
      </w:r>
      <w:proofErr w:type="spellStart"/>
      <w:r>
        <w:t>vnd</w:t>
      </w:r>
      <w:proofErr w:type="spellEnd"/>
      <w:r>
        <w:t xml:space="preserve"> wie ich (</w:t>
      </w:r>
      <w:proofErr w:type="spellStart"/>
      <w:r>
        <w:t>vnd</w:t>
      </w:r>
      <w:proofErr w:type="spellEnd"/>
      <w:r>
        <w:t xml:space="preserve"> als ich </w:t>
      </w:r>
      <w:proofErr w:type="spellStart"/>
      <w:r>
        <w:t>inn</w:t>
      </w:r>
      <w:proofErr w:type="spellEnd"/>
      <w:r>
        <w:t xml:space="preserve"> der gewissenschafft des </w:t>
      </w:r>
      <w:proofErr w:type="spellStart"/>
      <w:r>
        <w:t>glaubens</w:t>
      </w:r>
      <w:proofErr w:type="spellEnd"/>
      <w:r>
        <w:t xml:space="preserve"> hoffe/ nach dem </w:t>
      </w:r>
      <w:proofErr w:type="spellStart"/>
      <w:r>
        <w:t>hertzen</w:t>
      </w:r>
      <w:proofErr w:type="spellEnd"/>
      <w:r>
        <w:t xml:space="preserve"> </w:t>
      </w:r>
      <w:proofErr w:type="spellStart"/>
      <w:r>
        <w:t>vnd</w:t>
      </w:r>
      <w:proofErr w:type="spellEnd"/>
      <w:r>
        <w:t xml:space="preserve"> sinn des Herren Christi/ mit der waren Christlichen Kirchen </w:t>
      </w:r>
      <w:proofErr w:type="spellStart"/>
      <w:r>
        <w:t>vnd</w:t>
      </w:r>
      <w:proofErr w:type="spellEnd"/>
      <w:r>
        <w:t xml:space="preserve"> derselben </w:t>
      </w:r>
      <w:proofErr w:type="spellStart"/>
      <w:r>
        <w:t>approbirten</w:t>
      </w:r>
      <w:proofErr w:type="spellEnd"/>
      <w:r>
        <w:t xml:space="preserve"> leeren/ recht/ </w:t>
      </w:r>
      <w:proofErr w:type="spellStart"/>
      <w:r>
        <w:t>wol</w:t>
      </w:r>
      <w:proofErr w:type="spellEnd"/>
      <w:r>
        <w:t xml:space="preserve"> </w:t>
      </w:r>
      <w:proofErr w:type="spellStart"/>
      <w:r>
        <w:t>vnnd</w:t>
      </w:r>
      <w:proofErr w:type="spellEnd"/>
      <w:r>
        <w:t xml:space="preserve"> Christlich) vom H. </w:t>
      </w:r>
      <w:proofErr w:type="spellStart"/>
      <w:r>
        <w:t>Sacrament</w:t>
      </w:r>
      <w:proofErr w:type="spellEnd"/>
      <w:r>
        <w:t xml:space="preserve"> des </w:t>
      </w:r>
      <w:proofErr w:type="spellStart"/>
      <w:r>
        <w:t>leibes</w:t>
      </w:r>
      <w:proofErr w:type="spellEnd"/>
      <w:r>
        <w:t xml:space="preserve"> </w:t>
      </w:r>
      <w:proofErr w:type="spellStart"/>
      <w:r>
        <w:t>vnd</w:t>
      </w:r>
      <w:proofErr w:type="spellEnd"/>
      <w:r>
        <w:t xml:space="preserve"> </w:t>
      </w:r>
      <w:proofErr w:type="spellStart"/>
      <w:r>
        <w:t>bluts</w:t>
      </w:r>
      <w:proofErr w:type="spellEnd"/>
      <w:r>
        <w:t xml:space="preserve"> Christi halte/ glaube/ </w:t>
      </w:r>
      <w:proofErr w:type="spellStart"/>
      <w:r>
        <w:t>vnd</w:t>
      </w:r>
      <w:proofErr w:type="spellEnd"/>
      <w:r>
        <w:t xml:space="preserve"> bekenne. </w:t>
      </w:r>
    </w:p>
    <w:p w14:paraId="77A8E570" w14:textId="77777777" w:rsidR="00AD0B2B" w:rsidRDefault="00AD0B2B" w:rsidP="00AD0B2B">
      <w:pPr>
        <w:pStyle w:val="StandardWeb"/>
      </w:pPr>
      <w:r>
        <w:t xml:space="preserve">Inn Summa/ das ich </w:t>
      </w:r>
      <w:proofErr w:type="spellStart"/>
      <w:r>
        <w:t>darbei</w:t>
      </w:r>
      <w:proofErr w:type="spellEnd"/>
      <w:r>
        <w:t xml:space="preserve"> halte </w:t>
      </w:r>
      <w:proofErr w:type="spellStart"/>
      <w:r>
        <w:t>vnd</w:t>
      </w:r>
      <w:proofErr w:type="spellEnd"/>
      <w:r>
        <w:t xml:space="preserve"> glaube/ was der H. Augustinus über </w:t>
      </w:r>
      <w:proofErr w:type="spellStart"/>
      <w:r>
        <w:t>johannem</w:t>
      </w:r>
      <w:proofErr w:type="spellEnd"/>
      <w:r>
        <w:t xml:space="preserve"> </w:t>
      </w:r>
      <w:proofErr w:type="spellStart"/>
      <w:r>
        <w:t>dauon</w:t>
      </w:r>
      <w:proofErr w:type="spellEnd"/>
      <w:r>
        <w:t xml:space="preserve"> hat geschrieben/ </w:t>
      </w:r>
      <w:proofErr w:type="spellStart"/>
      <w:r>
        <w:t>vnd</w:t>
      </w:r>
      <w:proofErr w:type="spellEnd"/>
      <w:r>
        <w:t xml:space="preserve"> da er </w:t>
      </w:r>
      <w:proofErr w:type="spellStart"/>
      <w:r>
        <w:t>nachgehends</w:t>
      </w:r>
      <w:proofErr w:type="spellEnd"/>
      <w:r>
        <w:t xml:space="preserve"> </w:t>
      </w:r>
      <w:proofErr w:type="spellStart"/>
      <w:r>
        <w:t>tractatu</w:t>
      </w:r>
      <w:proofErr w:type="spellEnd"/>
      <w:r>
        <w:t xml:space="preserve">: 59. mit klaren hellen </w:t>
      </w:r>
      <w:proofErr w:type="spellStart"/>
      <w:r>
        <w:t>wordten</w:t>
      </w:r>
      <w:proofErr w:type="spellEnd"/>
      <w:r>
        <w:t xml:space="preserve"> also schreibt: Die (</w:t>
      </w:r>
      <w:proofErr w:type="spellStart"/>
      <w:r>
        <w:t>glaubigen</w:t>
      </w:r>
      <w:proofErr w:type="spellEnd"/>
      <w:r>
        <w:t xml:space="preserve">) Jünger des Herren/ haben </w:t>
      </w:r>
      <w:proofErr w:type="spellStart"/>
      <w:r>
        <w:t>geessen</w:t>
      </w:r>
      <w:proofErr w:type="spellEnd"/>
      <w:r>
        <w:t xml:space="preserve"> das </w:t>
      </w:r>
      <w:proofErr w:type="spellStart"/>
      <w:r>
        <w:t>brot</w:t>
      </w:r>
      <w:proofErr w:type="spellEnd"/>
      <w:r>
        <w:t xml:space="preserve"> den Herren/ Judas aber hat </w:t>
      </w:r>
      <w:proofErr w:type="spellStart"/>
      <w:r>
        <w:t>geessen</w:t>
      </w:r>
      <w:proofErr w:type="spellEnd"/>
      <w:r>
        <w:t xml:space="preserve"> das </w:t>
      </w:r>
      <w:proofErr w:type="spellStart"/>
      <w:r>
        <w:t>brot</w:t>
      </w:r>
      <w:proofErr w:type="spellEnd"/>
      <w:r>
        <w:t xml:space="preserve"> des Herren wider den </w:t>
      </w:r>
      <w:proofErr w:type="spellStart"/>
      <w:r>
        <w:t>herren</w:t>
      </w:r>
      <w:proofErr w:type="spellEnd"/>
      <w:r>
        <w:t xml:space="preserve">/ Sie empfingen das leben/ Judas aber die </w:t>
      </w:r>
      <w:proofErr w:type="spellStart"/>
      <w:r>
        <w:t>pein</w:t>
      </w:r>
      <w:proofErr w:type="spellEnd"/>
      <w:r>
        <w:t xml:space="preserve"> oder straff/ dann wer </w:t>
      </w:r>
      <w:proofErr w:type="spellStart"/>
      <w:r>
        <w:t>vnwürdig</w:t>
      </w:r>
      <w:proofErr w:type="spellEnd"/>
      <w:r>
        <w:t xml:space="preserve"> isset/ der isset </w:t>
      </w:r>
      <w:proofErr w:type="spellStart"/>
      <w:r>
        <w:t>jm</w:t>
      </w:r>
      <w:proofErr w:type="spellEnd"/>
      <w:r>
        <w:t xml:space="preserve"> das </w:t>
      </w:r>
      <w:proofErr w:type="spellStart"/>
      <w:r>
        <w:t>gerichte</w:t>
      </w:r>
      <w:proofErr w:type="spellEnd"/>
      <w:r>
        <w:t xml:space="preserve">/ sagt Augustinus. </w:t>
      </w:r>
      <w:proofErr w:type="spellStart"/>
      <w:r>
        <w:t>Vnd</w:t>
      </w:r>
      <w:proofErr w:type="spellEnd"/>
      <w:r>
        <w:t xml:space="preserve"> </w:t>
      </w:r>
      <w:proofErr w:type="spellStart"/>
      <w:r>
        <w:t>Epistola</w:t>
      </w:r>
      <w:proofErr w:type="spellEnd"/>
      <w:r>
        <w:t xml:space="preserve"> 50. Die </w:t>
      </w:r>
      <w:proofErr w:type="spellStart"/>
      <w:r>
        <w:t>Donatisten</w:t>
      </w:r>
      <w:proofErr w:type="spellEnd"/>
      <w:r>
        <w:t xml:space="preserve"> haben </w:t>
      </w:r>
      <w:proofErr w:type="spellStart"/>
      <w:r>
        <w:t>wol</w:t>
      </w:r>
      <w:proofErr w:type="spellEnd"/>
      <w:r>
        <w:t xml:space="preserve"> </w:t>
      </w:r>
      <w:proofErr w:type="spellStart"/>
      <w:r>
        <w:t>eüsserlich</w:t>
      </w:r>
      <w:proofErr w:type="spellEnd"/>
      <w:r>
        <w:t xml:space="preserve"> das Sacrament/ sie haben aber nicht innerlich das ding </w:t>
      </w:r>
      <w:proofErr w:type="spellStart"/>
      <w:r>
        <w:t>selbs</w:t>
      </w:r>
      <w:proofErr w:type="spellEnd"/>
      <w:r>
        <w:t xml:space="preserve"> (</w:t>
      </w:r>
      <w:proofErr w:type="spellStart"/>
      <w:r>
        <w:t>rem</w:t>
      </w:r>
      <w:proofErr w:type="spellEnd"/>
      <w:r>
        <w:t xml:space="preserve"> </w:t>
      </w:r>
      <w:proofErr w:type="spellStart"/>
      <w:r>
        <w:t>ipsam</w:t>
      </w:r>
      <w:proofErr w:type="spellEnd"/>
      <w:r>
        <w:t xml:space="preserve">) des </w:t>
      </w:r>
      <w:proofErr w:type="spellStart"/>
      <w:r>
        <w:t>Sacrament</w:t>
      </w:r>
      <w:proofErr w:type="spellEnd"/>
      <w:r>
        <w:t xml:space="preserve"> es ist/ </w:t>
      </w:r>
      <w:proofErr w:type="spellStart"/>
      <w:r>
        <w:t>drumb</w:t>
      </w:r>
      <w:proofErr w:type="spellEnd"/>
      <w:r>
        <w:t xml:space="preserve"> so essen </w:t>
      </w:r>
      <w:proofErr w:type="spellStart"/>
      <w:r>
        <w:t>vnd</w:t>
      </w:r>
      <w:proofErr w:type="spellEnd"/>
      <w:r>
        <w:t xml:space="preserve"> </w:t>
      </w:r>
      <w:proofErr w:type="spellStart"/>
      <w:r>
        <w:t>trincken</w:t>
      </w:r>
      <w:proofErr w:type="spellEnd"/>
      <w:r>
        <w:t xml:space="preserve"> sie ihn </w:t>
      </w:r>
      <w:proofErr w:type="spellStart"/>
      <w:r>
        <w:t>selbs</w:t>
      </w:r>
      <w:proofErr w:type="spellEnd"/>
      <w:r>
        <w:t xml:space="preserve"> das </w:t>
      </w:r>
      <w:proofErr w:type="spellStart"/>
      <w:r>
        <w:t>gericht</w:t>
      </w:r>
      <w:proofErr w:type="spellEnd"/>
      <w:r>
        <w:t xml:space="preserve">. </w:t>
      </w:r>
    </w:p>
    <w:p w14:paraId="2576F279" w14:textId="77777777" w:rsidR="00AD0B2B" w:rsidRDefault="00AD0B2B" w:rsidP="00AD0B2B">
      <w:pPr>
        <w:pStyle w:val="StandardWeb"/>
      </w:pPr>
      <w:proofErr w:type="spellStart"/>
      <w:r>
        <w:t>Diss</w:t>
      </w:r>
      <w:proofErr w:type="spellEnd"/>
      <w:r>
        <w:t xml:space="preserve"> ist auch wie gehöret/ mein </w:t>
      </w:r>
      <w:proofErr w:type="spellStart"/>
      <w:r>
        <w:t>verstandt</w:t>
      </w:r>
      <w:proofErr w:type="spellEnd"/>
      <w:r>
        <w:t xml:space="preserve"> </w:t>
      </w:r>
      <w:proofErr w:type="spellStart"/>
      <w:r>
        <w:t>vnnd</w:t>
      </w:r>
      <w:proofErr w:type="spellEnd"/>
      <w:r>
        <w:t xml:space="preserve"> </w:t>
      </w:r>
      <w:proofErr w:type="spellStart"/>
      <w:r>
        <w:t>vnderschaidung</w:t>
      </w:r>
      <w:proofErr w:type="spellEnd"/>
      <w:r>
        <w:t xml:space="preserve">/ der </w:t>
      </w:r>
      <w:proofErr w:type="spellStart"/>
      <w:r>
        <w:t>zweyerley</w:t>
      </w:r>
      <w:proofErr w:type="spellEnd"/>
      <w:r>
        <w:t xml:space="preserve"> </w:t>
      </w:r>
      <w:proofErr w:type="spellStart"/>
      <w:r>
        <w:t>brot</w:t>
      </w:r>
      <w:proofErr w:type="spellEnd"/>
      <w:r>
        <w:t xml:space="preserve">/ </w:t>
      </w:r>
      <w:proofErr w:type="spellStart"/>
      <w:r>
        <w:t>speiß</w:t>
      </w:r>
      <w:proofErr w:type="spellEnd"/>
      <w:r>
        <w:t xml:space="preserve"> </w:t>
      </w:r>
      <w:proofErr w:type="spellStart"/>
      <w:r>
        <w:t>vnd</w:t>
      </w:r>
      <w:proofErr w:type="spellEnd"/>
      <w:r>
        <w:t xml:space="preserve"> </w:t>
      </w:r>
      <w:proofErr w:type="spellStart"/>
      <w:r>
        <w:t>tranck</w:t>
      </w:r>
      <w:proofErr w:type="spellEnd"/>
      <w:r>
        <w:t xml:space="preserve"> im </w:t>
      </w:r>
      <w:proofErr w:type="spellStart"/>
      <w:r>
        <w:t>gantzen</w:t>
      </w:r>
      <w:proofErr w:type="spellEnd"/>
      <w:r>
        <w:t xml:space="preserve"> </w:t>
      </w:r>
      <w:proofErr w:type="spellStart"/>
      <w:r>
        <w:t>Sacramentlichen</w:t>
      </w:r>
      <w:proofErr w:type="spellEnd"/>
      <w:r>
        <w:t xml:space="preserve"> </w:t>
      </w:r>
      <w:proofErr w:type="spellStart"/>
      <w:r>
        <w:t>handel</w:t>
      </w:r>
      <w:proofErr w:type="spellEnd"/>
      <w:r>
        <w:t xml:space="preserve"> des </w:t>
      </w:r>
      <w:proofErr w:type="spellStart"/>
      <w:r>
        <w:t>Herrenn</w:t>
      </w:r>
      <w:proofErr w:type="spellEnd"/>
      <w:r>
        <w:t xml:space="preserve"> Nachtmals mit </w:t>
      </w:r>
      <w:proofErr w:type="spellStart"/>
      <w:r>
        <w:t>Augustino</w:t>
      </w:r>
      <w:proofErr w:type="spellEnd"/>
      <w:r>
        <w:t xml:space="preserve">/ </w:t>
      </w:r>
      <w:proofErr w:type="spellStart"/>
      <w:r>
        <w:t>auff</w:t>
      </w:r>
      <w:proofErr w:type="spellEnd"/>
      <w:r>
        <w:t xml:space="preserve"> welchen ich mich nach der </w:t>
      </w:r>
      <w:proofErr w:type="spellStart"/>
      <w:r>
        <w:t>schrifft</w:t>
      </w:r>
      <w:proofErr w:type="spellEnd"/>
      <w:r>
        <w:t xml:space="preserve"> referiere. </w:t>
      </w:r>
    </w:p>
    <w:p w14:paraId="5F40DE4D" w14:textId="6ECC5155" w:rsidR="00AD0B2B" w:rsidRDefault="00AD0B2B" w:rsidP="00AD0B2B">
      <w:pPr>
        <w:pStyle w:val="StandardWeb"/>
      </w:pPr>
      <w:r>
        <w:t xml:space="preserve">Die </w:t>
      </w:r>
      <w:proofErr w:type="spellStart"/>
      <w:r>
        <w:t>wordt</w:t>
      </w:r>
      <w:proofErr w:type="spellEnd"/>
      <w:r>
        <w:t xml:space="preserve"> des Herren von der speise </w:t>
      </w:r>
      <w:proofErr w:type="spellStart"/>
      <w:r>
        <w:t>vnd</w:t>
      </w:r>
      <w:proofErr w:type="spellEnd"/>
      <w:r>
        <w:t xml:space="preserve"> </w:t>
      </w:r>
      <w:proofErr w:type="spellStart"/>
      <w:r>
        <w:t>tranck</w:t>
      </w:r>
      <w:proofErr w:type="spellEnd"/>
      <w:r>
        <w:t xml:space="preserve"> seines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w:t>
      </w:r>
      <w:proofErr w:type="spellStart"/>
      <w:r>
        <w:t>imm</w:t>
      </w:r>
      <w:proofErr w:type="spellEnd"/>
      <w:r>
        <w:t xml:space="preserve"> </w:t>
      </w:r>
      <w:proofErr w:type="spellStart"/>
      <w:r>
        <w:t>Nachtmal</w:t>
      </w:r>
      <w:proofErr w:type="spellEnd"/>
      <w:r>
        <w:t xml:space="preserve"> da er nach dem </w:t>
      </w:r>
      <w:proofErr w:type="spellStart"/>
      <w:r>
        <w:t>brotbrechen</w:t>
      </w:r>
      <w:proofErr w:type="spellEnd"/>
      <w:r>
        <w:t xml:space="preserve"> </w:t>
      </w:r>
      <w:proofErr w:type="spellStart"/>
      <w:r>
        <w:t>vnnd</w:t>
      </w:r>
      <w:proofErr w:type="spellEnd"/>
      <w:r>
        <w:t xml:space="preserve"> essen seine Jünger von seinem leibe </w:t>
      </w:r>
      <w:proofErr w:type="spellStart"/>
      <w:r>
        <w:t>leret</w:t>
      </w:r>
      <w:proofErr w:type="spellEnd"/>
      <w:r>
        <w:t xml:space="preserve"> </w:t>
      </w:r>
      <w:proofErr w:type="spellStart"/>
      <w:r>
        <w:t>vnd</w:t>
      </w:r>
      <w:proofErr w:type="spellEnd"/>
      <w:r>
        <w:t xml:space="preserve"> spricht: </w:t>
      </w:r>
      <w:proofErr w:type="spellStart"/>
      <w:r>
        <w:t>DAAS</w:t>
      </w:r>
      <w:proofErr w:type="spellEnd"/>
      <w:r>
        <w:t xml:space="preserve"> IST MEIN LEIB DER </w:t>
      </w:r>
      <w:proofErr w:type="spellStart"/>
      <w:r>
        <w:t>FVR</w:t>
      </w:r>
      <w:proofErr w:type="spellEnd"/>
      <w:r>
        <w:t xml:space="preserve"> </w:t>
      </w:r>
      <w:proofErr w:type="spellStart"/>
      <w:r>
        <w:t>EVCH</w:t>
      </w:r>
      <w:proofErr w:type="spellEnd"/>
      <w:r>
        <w:t xml:space="preserve"> GEBROCHEN </w:t>
      </w:r>
      <w:proofErr w:type="spellStart"/>
      <w:r>
        <w:t>VVIRT</w:t>
      </w:r>
      <w:proofErr w:type="spellEnd"/>
      <w:r>
        <w:t xml:space="preserve"> &amp;c.</w:t>
      </w:r>
      <w:r>
        <w:rPr>
          <w:rStyle w:val="Endnotenzeichen"/>
        </w:rPr>
        <w:endnoteReference w:id="1"/>
      </w:r>
      <w:r>
        <w:t xml:space="preserve"> </w:t>
      </w:r>
      <w:proofErr w:type="spellStart"/>
      <w:r>
        <w:t>richt</w:t>
      </w:r>
      <w:proofErr w:type="spellEnd"/>
      <w:r>
        <w:t xml:space="preserve"> ich als Gottes </w:t>
      </w:r>
      <w:proofErr w:type="spellStart"/>
      <w:r>
        <w:t>wort</w:t>
      </w:r>
      <w:proofErr w:type="spellEnd"/>
      <w:r>
        <w:t xml:space="preserve">/ als </w:t>
      </w:r>
      <w:proofErr w:type="spellStart"/>
      <w:r>
        <w:t>wort</w:t>
      </w:r>
      <w:proofErr w:type="spellEnd"/>
      <w:r>
        <w:t xml:space="preserve"> die </w:t>
      </w:r>
      <w:proofErr w:type="spellStart"/>
      <w:r>
        <w:t>gaist</w:t>
      </w:r>
      <w:proofErr w:type="spellEnd"/>
      <w:r>
        <w:t xml:space="preserve"> </w:t>
      </w:r>
      <w:proofErr w:type="spellStart"/>
      <w:r>
        <w:t>vnd</w:t>
      </w:r>
      <w:proofErr w:type="spellEnd"/>
      <w:r>
        <w:t xml:space="preserve"> leben </w:t>
      </w:r>
      <w:proofErr w:type="spellStart"/>
      <w:r>
        <w:t>seindt</w:t>
      </w:r>
      <w:proofErr w:type="spellEnd"/>
      <w:r>
        <w:t xml:space="preserve">/ </w:t>
      </w:r>
      <w:proofErr w:type="spellStart"/>
      <w:r>
        <w:t>vnd</w:t>
      </w:r>
      <w:proofErr w:type="spellEnd"/>
      <w:r>
        <w:t xml:space="preserve"> lasse sie </w:t>
      </w:r>
      <w:proofErr w:type="spellStart"/>
      <w:r>
        <w:t>inn</w:t>
      </w:r>
      <w:proofErr w:type="spellEnd"/>
      <w:r>
        <w:t xml:space="preserve"> </w:t>
      </w:r>
      <w:proofErr w:type="spellStart"/>
      <w:r>
        <w:t>jrer</w:t>
      </w:r>
      <w:proofErr w:type="spellEnd"/>
      <w:r>
        <w:t xml:space="preserve"> </w:t>
      </w:r>
      <w:proofErr w:type="spellStart"/>
      <w:r>
        <w:t>ainfeltigen</w:t>
      </w:r>
      <w:proofErr w:type="spellEnd"/>
      <w:r>
        <w:t xml:space="preserve"> </w:t>
      </w:r>
      <w:proofErr w:type="spellStart"/>
      <w:r>
        <w:t>gaistlichen</w:t>
      </w:r>
      <w:proofErr w:type="spellEnd"/>
      <w:r>
        <w:t xml:space="preserve"> </w:t>
      </w:r>
      <w:proofErr w:type="spellStart"/>
      <w:r>
        <w:t>deüttung</w:t>
      </w:r>
      <w:proofErr w:type="spellEnd"/>
      <w:r>
        <w:t xml:space="preserve"> </w:t>
      </w:r>
      <w:proofErr w:type="spellStart"/>
      <w:r>
        <w:t>vnd</w:t>
      </w:r>
      <w:proofErr w:type="spellEnd"/>
      <w:r>
        <w:t xml:space="preserve"> göttlichem sinn </w:t>
      </w:r>
      <w:proofErr w:type="spellStart"/>
      <w:r>
        <w:t>vnuerkert</w:t>
      </w:r>
      <w:proofErr w:type="spellEnd"/>
      <w:r>
        <w:t xml:space="preserve"> </w:t>
      </w:r>
      <w:proofErr w:type="spellStart"/>
      <w:r>
        <w:t>vnd</w:t>
      </w:r>
      <w:proofErr w:type="spellEnd"/>
      <w:r>
        <w:t xml:space="preserve"> </w:t>
      </w:r>
      <w:proofErr w:type="spellStart"/>
      <w:r>
        <w:t>vnuerendert</w:t>
      </w:r>
      <w:proofErr w:type="spellEnd"/>
      <w:r>
        <w:t xml:space="preserve"> </w:t>
      </w:r>
      <w:proofErr w:type="spellStart"/>
      <w:r>
        <w:t>stehn</w:t>
      </w:r>
      <w:proofErr w:type="spellEnd"/>
      <w:r>
        <w:t xml:space="preserve"> </w:t>
      </w:r>
      <w:proofErr w:type="spellStart"/>
      <w:r>
        <w:t>vnd</w:t>
      </w:r>
      <w:proofErr w:type="spellEnd"/>
      <w:r>
        <w:t xml:space="preserve"> bleiben/ </w:t>
      </w:r>
      <w:proofErr w:type="spellStart"/>
      <w:r>
        <w:t>allermassen</w:t>
      </w:r>
      <w:proofErr w:type="spellEnd"/>
      <w:r>
        <w:t xml:space="preserve">/ wie sie </w:t>
      </w:r>
      <w:proofErr w:type="spellStart"/>
      <w:r>
        <w:t>vonn</w:t>
      </w:r>
      <w:proofErr w:type="spellEnd"/>
      <w:r>
        <w:t xml:space="preserve"> Christo geredt/ </w:t>
      </w:r>
      <w:proofErr w:type="spellStart"/>
      <w:r>
        <w:t>vnnd</w:t>
      </w:r>
      <w:proofErr w:type="spellEnd"/>
      <w:r>
        <w:t xml:space="preserve"> durch die </w:t>
      </w:r>
      <w:proofErr w:type="spellStart"/>
      <w:r>
        <w:t>Euangelisten</w:t>
      </w:r>
      <w:proofErr w:type="spellEnd"/>
      <w:r>
        <w:t xml:space="preserve"> </w:t>
      </w:r>
      <w:proofErr w:type="spellStart"/>
      <w:r>
        <w:t>vnnd</w:t>
      </w:r>
      <w:proofErr w:type="spellEnd"/>
      <w:r>
        <w:t xml:space="preserve"> S. Paulus im H. </w:t>
      </w:r>
      <w:proofErr w:type="spellStart"/>
      <w:r>
        <w:t>gaiste</w:t>
      </w:r>
      <w:proofErr w:type="spellEnd"/>
      <w:r>
        <w:t xml:space="preserve"> </w:t>
      </w:r>
      <w:proofErr w:type="spellStart"/>
      <w:r>
        <w:t>seind</w:t>
      </w:r>
      <w:proofErr w:type="spellEnd"/>
      <w:r>
        <w:t xml:space="preserve"> beschrieben/ halte aber das sie nach der </w:t>
      </w:r>
      <w:proofErr w:type="spellStart"/>
      <w:r>
        <w:t>lere</w:t>
      </w:r>
      <w:proofErr w:type="spellEnd"/>
      <w:r>
        <w:t xml:space="preserve"> </w:t>
      </w:r>
      <w:proofErr w:type="spellStart"/>
      <w:r>
        <w:t>vnd</w:t>
      </w:r>
      <w:proofErr w:type="spellEnd"/>
      <w:r>
        <w:t xml:space="preserve"> worten </w:t>
      </w:r>
      <w:proofErr w:type="spellStart"/>
      <w:r>
        <w:t>dess</w:t>
      </w:r>
      <w:proofErr w:type="spellEnd"/>
      <w:r>
        <w:t xml:space="preserve"> Herrn von seinem </w:t>
      </w:r>
      <w:proofErr w:type="spellStart"/>
      <w:r>
        <w:t>flaische</w:t>
      </w:r>
      <w:proofErr w:type="spellEnd"/>
      <w:r>
        <w:t xml:space="preserve"> </w:t>
      </w:r>
      <w:proofErr w:type="spellStart"/>
      <w:r>
        <w:t>vnd</w:t>
      </w:r>
      <w:proofErr w:type="spellEnd"/>
      <w:r>
        <w:t xml:space="preserve"> blute da er spricht: Mein </w:t>
      </w:r>
      <w:proofErr w:type="spellStart"/>
      <w:r>
        <w:t>fleisch</w:t>
      </w:r>
      <w:proofErr w:type="spellEnd"/>
      <w:r>
        <w:t xml:space="preserve"> </w:t>
      </w:r>
      <w:proofErr w:type="spellStart"/>
      <w:r>
        <w:t>warhafftig</w:t>
      </w:r>
      <w:proofErr w:type="spellEnd"/>
      <w:r>
        <w:t xml:space="preserve"> ist </w:t>
      </w:r>
      <w:proofErr w:type="spellStart"/>
      <w:r>
        <w:t>ain</w:t>
      </w:r>
      <w:proofErr w:type="spellEnd"/>
      <w:r>
        <w:t xml:space="preserve"> speise rc. </w:t>
      </w:r>
      <w:proofErr w:type="spellStart"/>
      <w:r>
        <w:t>vnd</w:t>
      </w:r>
      <w:proofErr w:type="spellEnd"/>
      <w:r>
        <w:t xml:space="preserve"> das </w:t>
      </w:r>
      <w:proofErr w:type="spellStart"/>
      <w:r>
        <w:t>broth</w:t>
      </w:r>
      <w:proofErr w:type="spellEnd"/>
      <w:r>
        <w:t xml:space="preserve">/ das ich </w:t>
      </w:r>
      <w:proofErr w:type="spellStart"/>
      <w:r>
        <w:t>gebenn</w:t>
      </w:r>
      <w:proofErr w:type="spellEnd"/>
      <w:r>
        <w:t xml:space="preserve"> werde/ Ist mein </w:t>
      </w:r>
      <w:proofErr w:type="spellStart"/>
      <w:r>
        <w:t>flaisch</w:t>
      </w:r>
      <w:proofErr w:type="spellEnd"/>
      <w:r>
        <w:t xml:space="preserve"> rc. sollen </w:t>
      </w:r>
      <w:proofErr w:type="spellStart"/>
      <w:r>
        <w:t>außgelegt</w:t>
      </w:r>
      <w:proofErr w:type="spellEnd"/>
      <w:r>
        <w:t xml:space="preserve"> </w:t>
      </w:r>
      <w:proofErr w:type="spellStart"/>
      <w:r>
        <w:t>vnd</w:t>
      </w:r>
      <w:proofErr w:type="spellEnd"/>
      <w:r>
        <w:t xml:space="preserve"> verstanden/ auch mit einander vergleicht werden. </w:t>
      </w:r>
    </w:p>
    <w:p w14:paraId="569D21B6" w14:textId="77777777" w:rsidR="00AD0B2B" w:rsidRDefault="00AD0B2B" w:rsidP="00AD0B2B">
      <w:pPr>
        <w:pStyle w:val="StandardWeb"/>
      </w:pPr>
      <w:proofErr w:type="spellStart"/>
      <w:r>
        <w:t>Gleube</w:t>
      </w:r>
      <w:proofErr w:type="spellEnd"/>
      <w:r>
        <w:t xml:space="preserve"> </w:t>
      </w:r>
      <w:proofErr w:type="spellStart"/>
      <w:r>
        <w:t>vnd</w:t>
      </w:r>
      <w:proofErr w:type="spellEnd"/>
      <w:r>
        <w:t xml:space="preserve"> bekenne/ das der </w:t>
      </w:r>
      <w:proofErr w:type="spellStart"/>
      <w:r>
        <w:t>leiß</w:t>
      </w:r>
      <w:proofErr w:type="spellEnd"/>
      <w:r>
        <w:t xml:space="preserve"> oder das </w:t>
      </w:r>
      <w:proofErr w:type="spellStart"/>
      <w:r>
        <w:t>flaisch</w:t>
      </w:r>
      <w:proofErr w:type="spellEnd"/>
      <w:r>
        <w:t xml:space="preserve"> Christi so für </w:t>
      </w:r>
      <w:proofErr w:type="spellStart"/>
      <w:r>
        <w:t>vns</w:t>
      </w:r>
      <w:proofErr w:type="spellEnd"/>
      <w:r>
        <w:t xml:space="preserve"> gegeben/ </w:t>
      </w:r>
      <w:proofErr w:type="spellStart"/>
      <w:r>
        <w:t>vnd</w:t>
      </w:r>
      <w:proofErr w:type="spellEnd"/>
      <w:r>
        <w:t xml:space="preserve"> sein </w:t>
      </w:r>
      <w:proofErr w:type="spellStart"/>
      <w:r>
        <w:t>blut</w:t>
      </w:r>
      <w:proofErr w:type="spellEnd"/>
      <w:r>
        <w:t xml:space="preserve">/ so für </w:t>
      </w:r>
      <w:proofErr w:type="spellStart"/>
      <w:r>
        <w:t>vns</w:t>
      </w:r>
      <w:proofErr w:type="spellEnd"/>
      <w:r>
        <w:t xml:space="preserve"> zur </w:t>
      </w:r>
      <w:proofErr w:type="spellStart"/>
      <w:r>
        <w:t>vergebung</w:t>
      </w:r>
      <w:proofErr w:type="spellEnd"/>
      <w:r>
        <w:t xml:space="preserve"> der </w:t>
      </w:r>
      <w:proofErr w:type="spellStart"/>
      <w:r>
        <w:t>sünden</w:t>
      </w:r>
      <w:proofErr w:type="spellEnd"/>
      <w:r>
        <w:t xml:space="preserve"> ist vergossen/ </w:t>
      </w:r>
      <w:proofErr w:type="spellStart"/>
      <w:r>
        <w:t>ain</w:t>
      </w:r>
      <w:proofErr w:type="spellEnd"/>
      <w:r>
        <w:t xml:space="preserve"> </w:t>
      </w:r>
      <w:proofErr w:type="spellStart"/>
      <w:r>
        <w:t>ware</w:t>
      </w:r>
      <w:proofErr w:type="spellEnd"/>
      <w:r>
        <w:t xml:space="preserve"> speise/ </w:t>
      </w:r>
      <w:proofErr w:type="spellStart"/>
      <w:r>
        <w:t>tranck</w:t>
      </w:r>
      <w:proofErr w:type="spellEnd"/>
      <w:r>
        <w:t xml:space="preserve"> </w:t>
      </w:r>
      <w:proofErr w:type="spellStart"/>
      <w:r>
        <w:t>vnd</w:t>
      </w:r>
      <w:proofErr w:type="spellEnd"/>
      <w:r>
        <w:t xml:space="preserve"> </w:t>
      </w:r>
      <w:proofErr w:type="spellStart"/>
      <w:r>
        <w:t>narung</w:t>
      </w:r>
      <w:proofErr w:type="spellEnd"/>
      <w:r>
        <w:t xml:space="preserve">/ </w:t>
      </w:r>
      <w:proofErr w:type="spellStart"/>
      <w:r>
        <w:t>jha</w:t>
      </w:r>
      <w:proofErr w:type="spellEnd"/>
      <w:r>
        <w:t xml:space="preserve"> </w:t>
      </w:r>
      <w:proofErr w:type="spellStart"/>
      <w:r>
        <w:t>ain</w:t>
      </w:r>
      <w:proofErr w:type="spellEnd"/>
      <w:r>
        <w:t xml:space="preserve"> </w:t>
      </w:r>
      <w:proofErr w:type="spellStart"/>
      <w:r>
        <w:lastRenderedPageBreak/>
        <w:t>wares</w:t>
      </w:r>
      <w:proofErr w:type="spellEnd"/>
      <w:r>
        <w:t xml:space="preserve"> </w:t>
      </w:r>
      <w:proofErr w:type="spellStart"/>
      <w:r>
        <w:t>lebendigmachendes</w:t>
      </w:r>
      <w:proofErr w:type="spellEnd"/>
      <w:r>
        <w:t xml:space="preserve"> </w:t>
      </w:r>
      <w:proofErr w:type="spellStart"/>
      <w:r>
        <w:t>brot</w:t>
      </w:r>
      <w:proofErr w:type="spellEnd"/>
      <w:r>
        <w:t xml:space="preserve"> </w:t>
      </w:r>
      <w:proofErr w:type="spellStart"/>
      <w:r>
        <w:t>vnnd</w:t>
      </w:r>
      <w:proofErr w:type="spellEnd"/>
      <w:r>
        <w:t xml:space="preserve"> </w:t>
      </w:r>
      <w:proofErr w:type="spellStart"/>
      <w:r>
        <w:t>tranck</w:t>
      </w:r>
      <w:proofErr w:type="spellEnd"/>
      <w:r>
        <w:t xml:space="preserve"> sey/ Aber </w:t>
      </w:r>
      <w:proofErr w:type="spellStart"/>
      <w:r>
        <w:t>nit</w:t>
      </w:r>
      <w:proofErr w:type="spellEnd"/>
      <w:r>
        <w:t xml:space="preserve"> </w:t>
      </w:r>
      <w:proofErr w:type="spellStart"/>
      <w:r>
        <w:t>ain</w:t>
      </w:r>
      <w:proofErr w:type="spellEnd"/>
      <w:r>
        <w:t xml:space="preserve"> </w:t>
      </w:r>
      <w:proofErr w:type="spellStart"/>
      <w:r>
        <w:t>leipliche</w:t>
      </w:r>
      <w:proofErr w:type="spellEnd"/>
      <w:r>
        <w:t xml:space="preserve"> </w:t>
      </w:r>
      <w:proofErr w:type="spellStart"/>
      <w:r>
        <w:t>vergengkliche</w:t>
      </w:r>
      <w:proofErr w:type="spellEnd"/>
      <w:r>
        <w:t xml:space="preserve"> speise </w:t>
      </w:r>
      <w:proofErr w:type="spellStart"/>
      <w:r>
        <w:t>vnd</w:t>
      </w:r>
      <w:proofErr w:type="spellEnd"/>
      <w:r>
        <w:t xml:space="preserve"> </w:t>
      </w:r>
      <w:proofErr w:type="spellStart"/>
      <w:r>
        <w:t>tranck</w:t>
      </w:r>
      <w:proofErr w:type="spellEnd"/>
      <w:r>
        <w:t xml:space="preserve">/ </w:t>
      </w:r>
      <w:proofErr w:type="spellStart"/>
      <w:r>
        <w:t>nit</w:t>
      </w:r>
      <w:proofErr w:type="spellEnd"/>
      <w:r>
        <w:t xml:space="preserve"> ein </w:t>
      </w:r>
      <w:proofErr w:type="spellStart"/>
      <w:r>
        <w:t>jrrdisch</w:t>
      </w:r>
      <w:proofErr w:type="spellEnd"/>
      <w:r>
        <w:t xml:space="preserve"> sichtbarlich </w:t>
      </w:r>
      <w:proofErr w:type="spellStart"/>
      <w:r>
        <w:t>brot</w:t>
      </w:r>
      <w:proofErr w:type="spellEnd"/>
      <w:r>
        <w:t xml:space="preserve"> </w:t>
      </w:r>
      <w:proofErr w:type="spellStart"/>
      <w:r>
        <w:t>vnnd</w:t>
      </w:r>
      <w:proofErr w:type="spellEnd"/>
      <w:r>
        <w:t xml:space="preserve"> wein/ noch </w:t>
      </w:r>
      <w:proofErr w:type="spellStart"/>
      <w:r>
        <w:t>drunder</w:t>
      </w:r>
      <w:proofErr w:type="spellEnd"/>
      <w:r>
        <w:t xml:space="preserve">/ damit oder darinnen/ </w:t>
      </w:r>
      <w:proofErr w:type="spellStart"/>
      <w:r>
        <w:t>sonder</w:t>
      </w:r>
      <w:proofErr w:type="spellEnd"/>
      <w:r>
        <w:t xml:space="preserve"> für sich </w:t>
      </w:r>
      <w:proofErr w:type="spellStart"/>
      <w:r>
        <w:t>selbs</w:t>
      </w:r>
      <w:proofErr w:type="spellEnd"/>
      <w:r>
        <w:t xml:space="preserve"> </w:t>
      </w:r>
      <w:proofErr w:type="spellStart"/>
      <w:r>
        <w:t>ain</w:t>
      </w:r>
      <w:proofErr w:type="spellEnd"/>
      <w:r>
        <w:t xml:space="preserve"> himmlisch göttlich </w:t>
      </w:r>
      <w:proofErr w:type="spellStart"/>
      <w:r>
        <w:t>brot</w:t>
      </w:r>
      <w:proofErr w:type="spellEnd"/>
      <w:r>
        <w:t xml:space="preserve">/ ein </w:t>
      </w:r>
      <w:proofErr w:type="spellStart"/>
      <w:r>
        <w:t>immerwerende</w:t>
      </w:r>
      <w:proofErr w:type="spellEnd"/>
      <w:r>
        <w:t xml:space="preserve"> speise </w:t>
      </w:r>
      <w:proofErr w:type="spellStart"/>
      <w:r>
        <w:t>vnd</w:t>
      </w:r>
      <w:proofErr w:type="spellEnd"/>
      <w:r>
        <w:t xml:space="preserve"> </w:t>
      </w:r>
      <w:proofErr w:type="spellStart"/>
      <w:r>
        <w:t>tranck</w:t>
      </w:r>
      <w:proofErr w:type="spellEnd"/>
      <w:r>
        <w:t xml:space="preserve"> aller </w:t>
      </w:r>
      <w:proofErr w:type="spellStart"/>
      <w:r>
        <w:t>Christglaubigen</w:t>
      </w:r>
      <w:proofErr w:type="spellEnd"/>
      <w:r>
        <w:t xml:space="preserve"> </w:t>
      </w:r>
      <w:proofErr w:type="spellStart"/>
      <w:r>
        <w:t>seelen</w:t>
      </w:r>
      <w:proofErr w:type="spellEnd"/>
      <w:r>
        <w:t xml:space="preserve"> </w:t>
      </w:r>
      <w:proofErr w:type="spellStart"/>
      <w:r>
        <w:t>vnd</w:t>
      </w:r>
      <w:proofErr w:type="spellEnd"/>
      <w:r>
        <w:t xml:space="preserve"> </w:t>
      </w:r>
      <w:proofErr w:type="spellStart"/>
      <w:r>
        <w:t>kinder</w:t>
      </w:r>
      <w:proofErr w:type="spellEnd"/>
      <w:r>
        <w:t xml:space="preserve"> Gottes/ zum ewigen leben. </w:t>
      </w:r>
    </w:p>
    <w:p w14:paraId="652338FA" w14:textId="77777777" w:rsidR="00AD0B2B" w:rsidRDefault="00AD0B2B" w:rsidP="00AD0B2B">
      <w:pPr>
        <w:pStyle w:val="StandardWeb"/>
      </w:pPr>
      <w:proofErr w:type="spellStart"/>
      <w:r>
        <w:t>Vnd</w:t>
      </w:r>
      <w:proofErr w:type="spellEnd"/>
      <w:r>
        <w:t xml:space="preserve"> das </w:t>
      </w:r>
      <w:proofErr w:type="spellStart"/>
      <w:r>
        <w:t>soliche</w:t>
      </w:r>
      <w:proofErr w:type="spellEnd"/>
      <w:r>
        <w:t xml:space="preserve"> speise </w:t>
      </w:r>
      <w:proofErr w:type="spellStart"/>
      <w:r>
        <w:t>vnd</w:t>
      </w:r>
      <w:proofErr w:type="spellEnd"/>
      <w:r>
        <w:t xml:space="preserve"> </w:t>
      </w:r>
      <w:proofErr w:type="spellStart"/>
      <w:r>
        <w:t>tranck</w:t>
      </w:r>
      <w:proofErr w:type="spellEnd"/>
      <w:r>
        <w:t xml:space="preserve"> des </w:t>
      </w:r>
      <w:proofErr w:type="spellStart"/>
      <w:r>
        <w:t>leibes</w:t>
      </w:r>
      <w:proofErr w:type="spellEnd"/>
      <w:r>
        <w:t xml:space="preserve"> </w:t>
      </w:r>
      <w:proofErr w:type="spellStart"/>
      <w:r>
        <w:t>vnnd</w:t>
      </w:r>
      <w:proofErr w:type="spellEnd"/>
      <w:r>
        <w:t xml:space="preserve"> </w:t>
      </w:r>
      <w:proofErr w:type="spellStart"/>
      <w:r>
        <w:t>bluts</w:t>
      </w:r>
      <w:proofErr w:type="spellEnd"/>
      <w:r>
        <w:t xml:space="preserve"> Christi ins Herren </w:t>
      </w:r>
      <w:proofErr w:type="spellStart"/>
      <w:r>
        <w:t>Nachtmal</w:t>
      </w:r>
      <w:proofErr w:type="spellEnd"/>
      <w:r>
        <w:t xml:space="preserve">/ </w:t>
      </w:r>
      <w:proofErr w:type="spellStart"/>
      <w:r>
        <w:t>vnd</w:t>
      </w:r>
      <w:proofErr w:type="spellEnd"/>
      <w:r>
        <w:t xml:space="preserve"> da die </w:t>
      </w:r>
      <w:proofErr w:type="spellStart"/>
      <w:r>
        <w:t>einsatzung</w:t>
      </w:r>
      <w:proofErr w:type="spellEnd"/>
      <w:r>
        <w:t xml:space="preserve"> Christi </w:t>
      </w:r>
      <w:proofErr w:type="spellStart"/>
      <w:r>
        <w:t>inn</w:t>
      </w:r>
      <w:proofErr w:type="spellEnd"/>
      <w:r>
        <w:t xml:space="preserve"> der Christlichen </w:t>
      </w:r>
      <w:proofErr w:type="spellStart"/>
      <w:r>
        <w:t>kirchen</w:t>
      </w:r>
      <w:proofErr w:type="spellEnd"/>
      <w:r>
        <w:t xml:space="preserve">/ nach seinem willen mit </w:t>
      </w:r>
      <w:proofErr w:type="spellStart"/>
      <w:r>
        <w:t>guttem</w:t>
      </w:r>
      <w:proofErr w:type="spellEnd"/>
      <w:r>
        <w:t xml:space="preserve"> </w:t>
      </w:r>
      <w:proofErr w:type="spellStart"/>
      <w:r>
        <w:t>vnderscheide</w:t>
      </w:r>
      <w:proofErr w:type="spellEnd"/>
      <w:r>
        <w:t xml:space="preserve"> der himmlischen </w:t>
      </w:r>
      <w:proofErr w:type="spellStart"/>
      <w:r>
        <w:t>vnd</w:t>
      </w:r>
      <w:proofErr w:type="spellEnd"/>
      <w:r>
        <w:t xml:space="preserve"> </w:t>
      </w:r>
      <w:proofErr w:type="spellStart"/>
      <w:r>
        <w:t>irrdischen</w:t>
      </w:r>
      <w:proofErr w:type="spellEnd"/>
      <w:r>
        <w:t xml:space="preserve"> </w:t>
      </w:r>
      <w:proofErr w:type="spellStart"/>
      <w:r>
        <w:t>dinger</w:t>
      </w:r>
      <w:proofErr w:type="spellEnd"/>
      <w:r>
        <w:t xml:space="preserve">/ recht </w:t>
      </w:r>
      <w:proofErr w:type="spellStart"/>
      <w:r>
        <w:t>wirt</w:t>
      </w:r>
      <w:proofErr w:type="spellEnd"/>
      <w:r>
        <w:t xml:space="preserve"> gehalten/ von den </w:t>
      </w:r>
      <w:proofErr w:type="spellStart"/>
      <w:r>
        <w:t>wargleubigen</w:t>
      </w:r>
      <w:proofErr w:type="spellEnd"/>
      <w:r>
        <w:t xml:space="preserve">/ zur </w:t>
      </w:r>
      <w:proofErr w:type="spellStart"/>
      <w:r>
        <w:t>settigung</w:t>
      </w:r>
      <w:proofErr w:type="spellEnd"/>
      <w:r>
        <w:t xml:space="preserve"> der </w:t>
      </w:r>
      <w:proofErr w:type="spellStart"/>
      <w:r>
        <w:t>seelen</w:t>
      </w:r>
      <w:proofErr w:type="spellEnd"/>
      <w:r>
        <w:t xml:space="preserve">/ </w:t>
      </w:r>
      <w:proofErr w:type="spellStart"/>
      <w:r>
        <w:t>vnnd</w:t>
      </w:r>
      <w:proofErr w:type="spellEnd"/>
      <w:r>
        <w:t xml:space="preserve"> zur </w:t>
      </w:r>
      <w:proofErr w:type="spellStart"/>
      <w:r>
        <w:t>mehrung</w:t>
      </w:r>
      <w:proofErr w:type="spellEnd"/>
      <w:r>
        <w:t xml:space="preserve"> des </w:t>
      </w:r>
      <w:proofErr w:type="spellStart"/>
      <w:r>
        <w:t>gewechses</w:t>
      </w:r>
      <w:proofErr w:type="spellEnd"/>
      <w:r>
        <w:t xml:space="preserve"> der </w:t>
      </w:r>
      <w:proofErr w:type="spellStart"/>
      <w:r>
        <w:t>gnaden</w:t>
      </w:r>
      <w:proofErr w:type="spellEnd"/>
      <w:r>
        <w:t xml:space="preserve"> des </w:t>
      </w:r>
      <w:proofErr w:type="spellStart"/>
      <w:r>
        <w:t>newen</w:t>
      </w:r>
      <w:proofErr w:type="spellEnd"/>
      <w:r>
        <w:t xml:space="preserve"> innern </w:t>
      </w:r>
      <w:proofErr w:type="spellStart"/>
      <w:r>
        <w:t>menschens</w:t>
      </w:r>
      <w:proofErr w:type="spellEnd"/>
      <w:r>
        <w:t xml:space="preserve">/ </w:t>
      </w:r>
      <w:proofErr w:type="spellStart"/>
      <w:r>
        <w:t>vssem</w:t>
      </w:r>
      <w:proofErr w:type="spellEnd"/>
      <w:r>
        <w:t xml:space="preserve"> lebendigen </w:t>
      </w:r>
      <w:proofErr w:type="spellStart"/>
      <w:r>
        <w:t>wort</w:t>
      </w:r>
      <w:proofErr w:type="spellEnd"/>
      <w:r>
        <w:t xml:space="preserve"> </w:t>
      </w:r>
      <w:proofErr w:type="spellStart"/>
      <w:r>
        <w:t>gottes</w:t>
      </w:r>
      <w:proofErr w:type="spellEnd"/>
      <w:r>
        <w:t xml:space="preserve">/ mit dem </w:t>
      </w:r>
      <w:proofErr w:type="spellStart"/>
      <w:r>
        <w:t>mund</w:t>
      </w:r>
      <w:proofErr w:type="spellEnd"/>
      <w:r>
        <w:t xml:space="preserve"> des </w:t>
      </w:r>
      <w:proofErr w:type="spellStart"/>
      <w:r>
        <w:t>glaubens</w:t>
      </w:r>
      <w:proofErr w:type="spellEnd"/>
      <w:r>
        <w:t xml:space="preserve"> </w:t>
      </w:r>
      <w:proofErr w:type="spellStart"/>
      <w:r>
        <w:t>warhafftig</w:t>
      </w:r>
      <w:proofErr w:type="spellEnd"/>
      <w:r>
        <w:t xml:space="preserve"> werde </w:t>
      </w:r>
      <w:proofErr w:type="spellStart"/>
      <w:r>
        <w:t>gessen</w:t>
      </w:r>
      <w:proofErr w:type="spellEnd"/>
      <w:r>
        <w:t xml:space="preserve"> </w:t>
      </w:r>
      <w:proofErr w:type="spellStart"/>
      <w:r>
        <w:t>vnd</w:t>
      </w:r>
      <w:proofErr w:type="spellEnd"/>
      <w:r>
        <w:t xml:space="preserve"> genossen. </w:t>
      </w:r>
    </w:p>
    <w:p w14:paraId="134DC450" w14:textId="77777777" w:rsidR="00AD0B2B" w:rsidRDefault="00AD0B2B" w:rsidP="00AD0B2B">
      <w:pPr>
        <w:pStyle w:val="StandardWeb"/>
      </w:pPr>
      <w:r>
        <w:t xml:space="preserve">Das auch der </w:t>
      </w:r>
      <w:proofErr w:type="spellStart"/>
      <w:r>
        <w:t>herr</w:t>
      </w:r>
      <w:proofErr w:type="spellEnd"/>
      <w:r>
        <w:t xml:space="preserve"> Christus Jesus als der </w:t>
      </w:r>
      <w:proofErr w:type="spellStart"/>
      <w:r>
        <w:t>ware</w:t>
      </w:r>
      <w:proofErr w:type="spellEnd"/>
      <w:r>
        <w:t xml:space="preserve"> </w:t>
      </w:r>
      <w:proofErr w:type="spellStart"/>
      <w:r>
        <w:t>himmelische</w:t>
      </w:r>
      <w:proofErr w:type="spellEnd"/>
      <w:r>
        <w:t xml:space="preserve"> Hohepriester die </w:t>
      </w:r>
      <w:proofErr w:type="spellStart"/>
      <w:r>
        <w:t>ausserwölten</w:t>
      </w:r>
      <w:proofErr w:type="spellEnd"/>
      <w:r>
        <w:t xml:space="preserve"> zu seinem </w:t>
      </w:r>
      <w:proofErr w:type="spellStart"/>
      <w:r>
        <w:t>Nachtmal</w:t>
      </w:r>
      <w:proofErr w:type="spellEnd"/>
      <w:r>
        <w:t xml:space="preserve"> </w:t>
      </w:r>
      <w:proofErr w:type="spellStart"/>
      <w:r>
        <w:t>selbs</w:t>
      </w:r>
      <w:proofErr w:type="spellEnd"/>
      <w:r>
        <w:t xml:space="preserve"> einladet/ </w:t>
      </w:r>
      <w:proofErr w:type="spellStart"/>
      <w:r>
        <w:t>vnd</w:t>
      </w:r>
      <w:proofErr w:type="spellEnd"/>
      <w:r>
        <w:t xml:space="preserve"> seinen leib </w:t>
      </w:r>
      <w:proofErr w:type="spellStart"/>
      <w:r>
        <w:t>vnd</w:t>
      </w:r>
      <w:proofErr w:type="spellEnd"/>
      <w:r>
        <w:t xml:space="preserve"> </w:t>
      </w:r>
      <w:proofErr w:type="spellStart"/>
      <w:r>
        <w:t>blut</w:t>
      </w:r>
      <w:proofErr w:type="spellEnd"/>
      <w:r>
        <w:t xml:space="preserve"> allen </w:t>
      </w:r>
      <w:proofErr w:type="spellStart"/>
      <w:r>
        <w:t>wargleubigen</w:t>
      </w:r>
      <w:proofErr w:type="spellEnd"/>
      <w:r>
        <w:t xml:space="preserve"> durch den H. </w:t>
      </w:r>
      <w:proofErr w:type="spellStart"/>
      <w:r>
        <w:t>gaist</w:t>
      </w:r>
      <w:proofErr w:type="spellEnd"/>
      <w:r>
        <w:t xml:space="preserve"> </w:t>
      </w:r>
      <w:proofErr w:type="spellStart"/>
      <w:r>
        <w:t>selbs</w:t>
      </w:r>
      <w:proofErr w:type="spellEnd"/>
      <w:r>
        <w:t xml:space="preserve"> </w:t>
      </w:r>
      <w:proofErr w:type="spellStart"/>
      <w:r>
        <w:t>gibet</w:t>
      </w:r>
      <w:proofErr w:type="spellEnd"/>
      <w:r>
        <w:t xml:space="preserve"> </w:t>
      </w:r>
      <w:proofErr w:type="spellStart"/>
      <w:r>
        <w:t>vnd</w:t>
      </w:r>
      <w:proofErr w:type="spellEnd"/>
      <w:r>
        <w:t xml:space="preserve"> </w:t>
      </w:r>
      <w:proofErr w:type="spellStart"/>
      <w:r>
        <w:t>außthailet</w:t>
      </w:r>
      <w:proofErr w:type="spellEnd"/>
      <w:r>
        <w:t xml:space="preserve"> zum ewigen leben/ wie er dann </w:t>
      </w:r>
      <w:proofErr w:type="spellStart"/>
      <w:r>
        <w:t>sollichs</w:t>
      </w:r>
      <w:proofErr w:type="spellEnd"/>
      <w:r>
        <w:t xml:space="preserve"> </w:t>
      </w:r>
      <w:proofErr w:type="spellStart"/>
      <w:r>
        <w:t>zuuor</w:t>
      </w:r>
      <w:proofErr w:type="spellEnd"/>
      <w:r>
        <w:t xml:space="preserve"> </w:t>
      </w:r>
      <w:proofErr w:type="spellStart"/>
      <w:r>
        <w:t>Joha</w:t>
      </w:r>
      <w:proofErr w:type="spellEnd"/>
      <w:r>
        <w:t xml:space="preserve">. 6. </w:t>
      </w:r>
      <w:proofErr w:type="spellStart"/>
      <w:r>
        <w:t>dermassenn</w:t>
      </w:r>
      <w:proofErr w:type="spellEnd"/>
      <w:r>
        <w:t xml:space="preserve"> hat </w:t>
      </w:r>
      <w:proofErr w:type="spellStart"/>
      <w:r>
        <w:t>verhaissen</w:t>
      </w:r>
      <w:proofErr w:type="spellEnd"/>
      <w:r>
        <w:t xml:space="preserve">/ da er spricht: Das </w:t>
      </w:r>
      <w:proofErr w:type="spellStart"/>
      <w:r>
        <w:t>brot</w:t>
      </w:r>
      <w:proofErr w:type="spellEnd"/>
      <w:r>
        <w:t xml:space="preserve"> das ich geben werde/ ist mein </w:t>
      </w:r>
      <w:proofErr w:type="spellStart"/>
      <w:r>
        <w:t>flaisch</w:t>
      </w:r>
      <w:proofErr w:type="spellEnd"/>
      <w:r>
        <w:t xml:space="preserve"> </w:t>
      </w:r>
      <w:proofErr w:type="spellStart"/>
      <w:r>
        <w:t>welchs</w:t>
      </w:r>
      <w:proofErr w:type="spellEnd"/>
      <w:r>
        <w:t xml:space="preserve"> ich geben werde/ für </w:t>
      </w:r>
      <w:proofErr w:type="spellStart"/>
      <w:r>
        <w:t>dz</w:t>
      </w:r>
      <w:proofErr w:type="spellEnd"/>
      <w:r>
        <w:t xml:space="preserve"> leben der </w:t>
      </w:r>
      <w:proofErr w:type="spellStart"/>
      <w:r>
        <w:t>welt</w:t>
      </w:r>
      <w:proofErr w:type="spellEnd"/>
      <w:r>
        <w:t xml:space="preserve">/ Mein </w:t>
      </w:r>
      <w:proofErr w:type="spellStart"/>
      <w:r>
        <w:t>flaisch</w:t>
      </w:r>
      <w:proofErr w:type="spellEnd"/>
      <w:r>
        <w:t xml:space="preserve"> </w:t>
      </w:r>
      <w:proofErr w:type="spellStart"/>
      <w:r>
        <w:t>welchs</w:t>
      </w:r>
      <w:proofErr w:type="spellEnd"/>
      <w:r>
        <w:t xml:space="preserve"> ich geben werde für das leben der </w:t>
      </w:r>
      <w:proofErr w:type="spellStart"/>
      <w:r>
        <w:t>welt</w:t>
      </w:r>
      <w:proofErr w:type="spellEnd"/>
      <w:r>
        <w:t xml:space="preserve">/ ist das </w:t>
      </w:r>
      <w:proofErr w:type="spellStart"/>
      <w:r>
        <w:t>brot</w:t>
      </w:r>
      <w:proofErr w:type="spellEnd"/>
      <w:r>
        <w:t xml:space="preserve"> das ich geben werde/ </w:t>
      </w:r>
      <w:proofErr w:type="spellStart"/>
      <w:r>
        <w:t>Daas</w:t>
      </w:r>
      <w:proofErr w:type="spellEnd"/>
      <w:r>
        <w:t xml:space="preserve"> ist mein leib der für </w:t>
      </w:r>
      <w:proofErr w:type="spellStart"/>
      <w:r>
        <w:t>eüch</w:t>
      </w:r>
      <w:proofErr w:type="spellEnd"/>
      <w:r>
        <w:t xml:space="preserve"> </w:t>
      </w:r>
      <w:proofErr w:type="spellStart"/>
      <w:r>
        <w:t>wirt</w:t>
      </w:r>
      <w:proofErr w:type="spellEnd"/>
      <w:r>
        <w:t xml:space="preserve"> gegeben/ </w:t>
      </w:r>
      <w:proofErr w:type="spellStart"/>
      <w:r>
        <w:t>Vnd</w:t>
      </w:r>
      <w:proofErr w:type="spellEnd"/>
      <w:r>
        <w:t xml:space="preserve"> </w:t>
      </w:r>
      <w:proofErr w:type="spellStart"/>
      <w:r>
        <w:t>daruor</w:t>
      </w:r>
      <w:proofErr w:type="spellEnd"/>
      <w:r>
        <w:t xml:space="preserve"> </w:t>
      </w:r>
      <w:proofErr w:type="spellStart"/>
      <w:r>
        <w:t>Joha</w:t>
      </w:r>
      <w:proofErr w:type="spellEnd"/>
      <w:r>
        <w:t xml:space="preserve">. 6. </w:t>
      </w:r>
      <w:proofErr w:type="spellStart"/>
      <w:r>
        <w:t>Beraiten</w:t>
      </w:r>
      <w:proofErr w:type="spellEnd"/>
      <w:r>
        <w:t xml:space="preserve"> </w:t>
      </w:r>
      <w:proofErr w:type="spellStart"/>
      <w:r>
        <w:t>eüch</w:t>
      </w:r>
      <w:proofErr w:type="spellEnd"/>
      <w:r>
        <w:t xml:space="preserve"> speise/ nicht die </w:t>
      </w:r>
      <w:proofErr w:type="spellStart"/>
      <w:r>
        <w:t>verdirbet</w:t>
      </w:r>
      <w:proofErr w:type="spellEnd"/>
      <w:r>
        <w:t xml:space="preserve">/ </w:t>
      </w:r>
      <w:proofErr w:type="spellStart"/>
      <w:r>
        <w:t>sonder</w:t>
      </w:r>
      <w:proofErr w:type="spellEnd"/>
      <w:r>
        <w:t xml:space="preserve"> die da bleibet </w:t>
      </w:r>
      <w:proofErr w:type="spellStart"/>
      <w:r>
        <w:t>inn</w:t>
      </w:r>
      <w:proofErr w:type="spellEnd"/>
      <w:r>
        <w:t xml:space="preserve"> das ewige leben/ welche </w:t>
      </w:r>
      <w:proofErr w:type="spellStart"/>
      <w:r>
        <w:t>eüch</w:t>
      </w:r>
      <w:proofErr w:type="spellEnd"/>
      <w:r>
        <w:t xml:space="preserve"> des </w:t>
      </w:r>
      <w:proofErr w:type="spellStart"/>
      <w:r>
        <w:t>menschen</w:t>
      </w:r>
      <w:proofErr w:type="spellEnd"/>
      <w:r>
        <w:t xml:space="preserve"> </w:t>
      </w:r>
      <w:proofErr w:type="spellStart"/>
      <w:r>
        <w:t>sun</w:t>
      </w:r>
      <w:proofErr w:type="spellEnd"/>
      <w:r>
        <w:t xml:space="preserve"> geben </w:t>
      </w:r>
      <w:proofErr w:type="spellStart"/>
      <w:r>
        <w:t>wirt</w:t>
      </w:r>
      <w:proofErr w:type="spellEnd"/>
      <w:r>
        <w:t xml:space="preserve">/ denn </w:t>
      </w:r>
      <w:proofErr w:type="spellStart"/>
      <w:r>
        <w:t>disen</w:t>
      </w:r>
      <w:proofErr w:type="spellEnd"/>
      <w:r>
        <w:t xml:space="preserve"> hat Gott der Vatter </w:t>
      </w:r>
      <w:proofErr w:type="spellStart"/>
      <w:r>
        <w:t>besiglet</w:t>
      </w:r>
      <w:proofErr w:type="spellEnd"/>
      <w:r>
        <w:t xml:space="preserve">. </w:t>
      </w:r>
    </w:p>
    <w:p w14:paraId="2970DD59" w14:textId="77777777" w:rsidR="00AD0B2B" w:rsidRDefault="00AD0B2B" w:rsidP="00AD0B2B">
      <w:pPr>
        <w:pStyle w:val="StandardWeb"/>
      </w:pPr>
      <w:proofErr w:type="spellStart"/>
      <w:r>
        <w:t>Vmb</w:t>
      </w:r>
      <w:proofErr w:type="spellEnd"/>
      <w:r>
        <w:t xml:space="preserve"> welches willen denn das sichtbarliche Hochwürdige Sacrament des Herren Brots </w:t>
      </w:r>
      <w:proofErr w:type="spellStart"/>
      <w:r>
        <w:t>vnnd</w:t>
      </w:r>
      <w:proofErr w:type="spellEnd"/>
      <w:r>
        <w:t xml:space="preserve"> Kelchs/ wie es Paulus nennet zur </w:t>
      </w:r>
      <w:proofErr w:type="spellStart"/>
      <w:r>
        <w:t>dancksagung</w:t>
      </w:r>
      <w:proofErr w:type="spellEnd"/>
      <w:r>
        <w:t xml:space="preserve"> </w:t>
      </w:r>
      <w:proofErr w:type="spellStart"/>
      <w:r>
        <w:t>vnnd</w:t>
      </w:r>
      <w:proofErr w:type="spellEnd"/>
      <w:r>
        <w:t xml:space="preserve"> zum </w:t>
      </w:r>
      <w:proofErr w:type="spellStart"/>
      <w:r>
        <w:t>widergedechtnus</w:t>
      </w:r>
      <w:proofErr w:type="spellEnd"/>
      <w:r>
        <w:t xml:space="preserve"> des </w:t>
      </w:r>
      <w:proofErr w:type="spellStart"/>
      <w:r>
        <w:t>herren</w:t>
      </w:r>
      <w:proofErr w:type="spellEnd"/>
      <w:r>
        <w:t xml:space="preserve">/ vom Herrn Jesu Christo vor seinem abschied im </w:t>
      </w:r>
      <w:proofErr w:type="spellStart"/>
      <w:r>
        <w:t>Nachtmal</w:t>
      </w:r>
      <w:proofErr w:type="spellEnd"/>
      <w:r>
        <w:t xml:space="preserve">/ ist eingesetzt worden/ das die </w:t>
      </w:r>
      <w:proofErr w:type="spellStart"/>
      <w:r>
        <w:t>Christglaubigen</w:t>
      </w:r>
      <w:proofErr w:type="spellEnd"/>
      <w:r>
        <w:t xml:space="preserve"> den </w:t>
      </w:r>
      <w:proofErr w:type="spellStart"/>
      <w:r>
        <w:t>tod</w:t>
      </w:r>
      <w:proofErr w:type="spellEnd"/>
      <w:r>
        <w:t xml:space="preserve"> des Herren/ durch welchen er </w:t>
      </w:r>
      <w:proofErr w:type="spellStart"/>
      <w:r>
        <w:t>jnen</w:t>
      </w:r>
      <w:proofErr w:type="spellEnd"/>
      <w:r>
        <w:t xml:space="preserve"> ist die speise des ewigen </w:t>
      </w:r>
      <w:proofErr w:type="spellStart"/>
      <w:r>
        <w:t>lebens</w:t>
      </w:r>
      <w:proofErr w:type="spellEnd"/>
      <w:r>
        <w:t xml:space="preserve"> worden/ </w:t>
      </w:r>
      <w:proofErr w:type="spellStart"/>
      <w:r>
        <w:t>darbei</w:t>
      </w:r>
      <w:proofErr w:type="spellEnd"/>
      <w:r>
        <w:t xml:space="preserve"> verkündigen sollen/ </w:t>
      </w:r>
      <w:proofErr w:type="spellStart"/>
      <w:r>
        <w:t>vnd</w:t>
      </w:r>
      <w:proofErr w:type="spellEnd"/>
      <w:r>
        <w:t xml:space="preserve"> </w:t>
      </w:r>
      <w:proofErr w:type="spellStart"/>
      <w:r>
        <w:t>jhme</w:t>
      </w:r>
      <w:proofErr w:type="spellEnd"/>
      <w:r>
        <w:t xml:space="preserve"> seiner </w:t>
      </w:r>
      <w:proofErr w:type="spellStart"/>
      <w:r>
        <w:t>speisung</w:t>
      </w:r>
      <w:proofErr w:type="spellEnd"/>
      <w:r>
        <w:t xml:space="preserve"> </w:t>
      </w:r>
      <w:proofErr w:type="spellStart"/>
      <w:r>
        <w:t>vnd</w:t>
      </w:r>
      <w:proofErr w:type="spellEnd"/>
      <w:r>
        <w:t xml:space="preserve"> </w:t>
      </w:r>
      <w:proofErr w:type="spellStart"/>
      <w:r>
        <w:t>wolthat</w:t>
      </w:r>
      <w:proofErr w:type="spellEnd"/>
      <w:r>
        <w:t xml:space="preserve">/ lob/ ehr </w:t>
      </w:r>
      <w:proofErr w:type="spellStart"/>
      <w:r>
        <w:t>vnd</w:t>
      </w:r>
      <w:proofErr w:type="spellEnd"/>
      <w:r>
        <w:t xml:space="preserve"> </w:t>
      </w:r>
      <w:proofErr w:type="spellStart"/>
      <w:r>
        <w:t>danck</w:t>
      </w:r>
      <w:proofErr w:type="spellEnd"/>
      <w:r>
        <w:t xml:space="preserve"> sagen. </w:t>
      </w:r>
    </w:p>
    <w:p w14:paraId="69E86038" w14:textId="77777777" w:rsidR="00AD0B2B" w:rsidRDefault="00AD0B2B" w:rsidP="00AD0B2B">
      <w:pPr>
        <w:pStyle w:val="StandardWeb"/>
      </w:pPr>
      <w:r>
        <w:t xml:space="preserve">Da will dann von nöthen sein/ das das </w:t>
      </w:r>
      <w:proofErr w:type="spellStart"/>
      <w:r>
        <w:t>götliche</w:t>
      </w:r>
      <w:proofErr w:type="spellEnd"/>
      <w:r>
        <w:t xml:space="preserve"> </w:t>
      </w:r>
      <w:proofErr w:type="spellStart"/>
      <w:r>
        <w:t>werck</w:t>
      </w:r>
      <w:proofErr w:type="spellEnd"/>
      <w:r>
        <w:t xml:space="preserve"> </w:t>
      </w:r>
      <w:proofErr w:type="spellStart"/>
      <w:r>
        <w:t>welchs</w:t>
      </w:r>
      <w:proofErr w:type="spellEnd"/>
      <w:r>
        <w:t xml:space="preserve"> </w:t>
      </w:r>
      <w:proofErr w:type="spellStart"/>
      <w:r>
        <w:t>dess</w:t>
      </w:r>
      <w:proofErr w:type="spellEnd"/>
      <w:r>
        <w:t xml:space="preserve"> Herren Christi im h. </w:t>
      </w:r>
      <w:proofErr w:type="spellStart"/>
      <w:r>
        <w:t>gaiste</w:t>
      </w:r>
      <w:proofErr w:type="spellEnd"/>
      <w:r>
        <w:t xml:space="preserve"> </w:t>
      </w:r>
      <w:proofErr w:type="spellStart"/>
      <w:r>
        <w:t>selbs</w:t>
      </w:r>
      <w:proofErr w:type="spellEnd"/>
      <w:r>
        <w:t xml:space="preserve"> </w:t>
      </w:r>
      <w:proofErr w:type="spellStart"/>
      <w:r>
        <w:t>aigen</w:t>
      </w:r>
      <w:proofErr w:type="spellEnd"/>
      <w:r>
        <w:t xml:space="preserve"> ist/ das ist/ die </w:t>
      </w:r>
      <w:proofErr w:type="spellStart"/>
      <w:r>
        <w:t>speisung</w:t>
      </w:r>
      <w:proofErr w:type="spellEnd"/>
      <w:r>
        <w:t xml:space="preserve">/ </w:t>
      </w:r>
      <w:proofErr w:type="spellStart"/>
      <w:r>
        <w:t>vnd</w:t>
      </w:r>
      <w:proofErr w:type="spellEnd"/>
      <w:r>
        <w:t xml:space="preserve"> das innerliche </w:t>
      </w:r>
      <w:proofErr w:type="spellStart"/>
      <w:r>
        <w:t>gaistliche</w:t>
      </w:r>
      <w:proofErr w:type="spellEnd"/>
      <w:r>
        <w:t xml:space="preserve"> essen im </w:t>
      </w:r>
      <w:proofErr w:type="spellStart"/>
      <w:r>
        <w:t>glauben7</w:t>
      </w:r>
      <w:proofErr w:type="spellEnd"/>
      <w:r>
        <w:t xml:space="preserve"> vom </w:t>
      </w:r>
      <w:proofErr w:type="spellStart"/>
      <w:r>
        <w:t>eüsserlichen</w:t>
      </w:r>
      <w:proofErr w:type="spellEnd"/>
      <w:r>
        <w:t xml:space="preserve"> </w:t>
      </w:r>
      <w:proofErr w:type="spellStart"/>
      <w:r>
        <w:t>Sacramentlichen</w:t>
      </w:r>
      <w:proofErr w:type="spellEnd"/>
      <w:r>
        <w:t xml:space="preserve"> essen/ GRATIAS oder </w:t>
      </w:r>
      <w:proofErr w:type="spellStart"/>
      <w:r>
        <w:t>widergedächtnus</w:t>
      </w:r>
      <w:proofErr w:type="spellEnd"/>
      <w:r>
        <w:t xml:space="preserve"> (oder wie es der H. Augustinus nennet/ </w:t>
      </w:r>
      <w:proofErr w:type="spellStart"/>
      <w:r>
        <w:t>Sacramentum</w:t>
      </w:r>
      <w:proofErr w:type="spellEnd"/>
      <w:r>
        <w:t xml:space="preserve"> &amp; Res </w:t>
      </w:r>
      <w:proofErr w:type="spellStart"/>
      <w:r>
        <w:t>Sacramenti</w:t>
      </w:r>
      <w:proofErr w:type="spellEnd"/>
      <w:r>
        <w:t xml:space="preserve">, das </w:t>
      </w:r>
      <w:proofErr w:type="spellStart"/>
      <w:r>
        <w:t>Broth</w:t>
      </w:r>
      <w:proofErr w:type="spellEnd"/>
      <w:r>
        <w:t xml:space="preserve"> des Herren/ </w:t>
      </w:r>
      <w:proofErr w:type="spellStart"/>
      <w:r>
        <w:t>vnd</w:t>
      </w:r>
      <w:proofErr w:type="spellEnd"/>
      <w:r>
        <w:t xml:space="preserve"> das </w:t>
      </w:r>
      <w:proofErr w:type="spellStart"/>
      <w:r>
        <w:t>brot</w:t>
      </w:r>
      <w:proofErr w:type="spellEnd"/>
      <w:r>
        <w:t xml:space="preserve"> der Herr </w:t>
      </w:r>
      <w:proofErr w:type="spellStart"/>
      <w:r>
        <w:t>selbs</w:t>
      </w:r>
      <w:proofErr w:type="spellEnd"/>
      <w:r>
        <w:t xml:space="preserve">) durch </w:t>
      </w:r>
      <w:proofErr w:type="spellStart"/>
      <w:r>
        <w:t>ain</w:t>
      </w:r>
      <w:proofErr w:type="spellEnd"/>
      <w:r>
        <w:t xml:space="preserve"> </w:t>
      </w:r>
      <w:proofErr w:type="spellStart"/>
      <w:r>
        <w:t>gaistlich</w:t>
      </w:r>
      <w:proofErr w:type="spellEnd"/>
      <w:r>
        <w:t xml:space="preserve"> </w:t>
      </w:r>
      <w:proofErr w:type="spellStart"/>
      <w:r>
        <w:t>vrtel</w:t>
      </w:r>
      <w:proofErr w:type="spellEnd"/>
      <w:r>
        <w:t xml:space="preserve"> </w:t>
      </w:r>
      <w:proofErr w:type="spellStart"/>
      <w:r>
        <w:t>vnd</w:t>
      </w:r>
      <w:proofErr w:type="spellEnd"/>
      <w:r>
        <w:t xml:space="preserve"> </w:t>
      </w:r>
      <w:proofErr w:type="spellStart"/>
      <w:r>
        <w:t>verstandt</w:t>
      </w:r>
      <w:proofErr w:type="spellEnd"/>
      <w:r>
        <w:t xml:space="preserve">/ </w:t>
      </w:r>
      <w:proofErr w:type="spellStart"/>
      <w:r>
        <w:t>darbey</w:t>
      </w:r>
      <w:proofErr w:type="spellEnd"/>
      <w:r>
        <w:t xml:space="preserve"> </w:t>
      </w:r>
      <w:proofErr w:type="spellStart"/>
      <w:r>
        <w:t>gebürlich</w:t>
      </w:r>
      <w:proofErr w:type="spellEnd"/>
      <w:r>
        <w:t xml:space="preserve"> werde </w:t>
      </w:r>
      <w:proofErr w:type="spellStart"/>
      <w:r>
        <w:t>vnderscheiden</w:t>
      </w:r>
      <w:proofErr w:type="spellEnd"/>
      <w:r>
        <w:t xml:space="preserve">/ damit </w:t>
      </w:r>
      <w:proofErr w:type="spellStart"/>
      <w:r>
        <w:t>dise</w:t>
      </w:r>
      <w:proofErr w:type="spellEnd"/>
      <w:r>
        <w:t xml:space="preserve"> </w:t>
      </w:r>
      <w:proofErr w:type="spellStart"/>
      <w:r>
        <w:t>zweyerley</w:t>
      </w:r>
      <w:proofErr w:type="spellEnd"/>
      <w:r>
        <w:t xml:space="preserve"> </w:t>
      </w:r>
      <w:proofErr w:type="spellStart"/>
      <w:r>
        <w:t>brot</w:t>
      </w:r>
      <w:proofErr w:type="spellEnd"/>
      <w:r>
        <w:t xml:space="preserve"> </w:t>
      </w:r>
      <w:proofErr w:type="spellStart"/>
      <w:r>
        <w:t>vnnd</w:t>
      </w:r>
      <w:proofErr w:type="spellEnd"/>
      <w:r>
        <w:t xml:space="preserve"> </w:t>
      </w:r>
      <w:proofErr w:type="spellStart"/>
      <w:r>
        <w:t>tranck</w:t>
      </w:r>
      <w:proofErr w:type="spellEnd"/>
      <w:r>
        <w:t xml:space="preserve"> im </w:t>
      </w:r>
      <w:proofErr w:type="spellStart"/>
      <w:r>
        <w:t>gantzen</w:t>
      </w:r>
      <w:proofErr w:type="spellEnd"/>
      <w:r>
        <w:t xml:space="preserve"> </w:t>
      </w:r>
      <w:proofErr w:type="spellStart"/>
      <w:r>
        <w:t>Sacramentlichen</w:t>
      </w:r>
      <w:proofErr w:type="spellEnd"/>
      <w:r>
        <w:t xml:space="preserve"> </w:t>
      </w:r>
      <w:proofErr w:type="spellStart"/>
      <w:r>
        <w:t>handel</w:t>
      </w:r>
      <w:proofErr w:type="spellEnd"/>
      <w:r>
        <w:t xml:space="preserve"> des </w:t>
      </w:r>
      <w:proofErr w:type="spellStart"/>
      <w:r>
        <w:t>herren</w:t>
      </w:r>
      <w:proofErr w:type="spellEnd"/>
      <w:r>
        <w:t xml:space="preserve"> Nachtmals/ </w:t>
      </w:r>
      <w:proofErr w:type="spellStart"/>
      <w:r>
        <w:t>ains</w:t>
      </w:r>
      <w:proofErr w:type="spellEnd"/>
      <w:r>
        <w:t xml:space="preserve"> für den innerlichen/ das </w:t>
      </w:r>
      <w:proofErr w:type="spellStart"/>
      <w:r>
        <w:t>ander</w:t>
      </w:r>
      <w:proofErr w:type="spellEnd"/>
      <w:r>
        <w:t xml:space="preserve">/ für den </w:t>
      </w:r>
      <w:proofErr w:type="spellStart"/>
      <w:r>
        <w:t>eüsserlichen</w:t>
      </w:r>
      <w:proofErr w:type="spellEnd"/>
      <w:r>
        <w:t xml:space="preserve"> </w:t>
      </w:r>
      <w:proofErr w:type="spellStart"/>
      <w:r>
        <w:t>glaubigen</w:t>
      </w:r>
      <w:proofErr w:type="spellEnd"/>
      <w:r>
        <w:t xml:space="preserve"> </w:t>
      </w:r>
      <w:proofErr w:type="spellStart"/>
      <w:r>
        <w:t>menschen</w:t>
      </w:r>
      <w:proofErr w:type="spellEnd"/>
      <w:r>
        <w:t xml:space="preserve">/ jedes </w:t>
      </w:r>
      <w:proofErr w:type="spellStart"/>
      <w:r>
        <w:t>inn</w:t>
      </w:r>
      <w:proofErr w:type="spellEnd"/>
      <w:r>
        <w:t xml:space="preserve"> seiner </w:t>
      </w:r>
      <w:proofErr w:type="spellStart"/>
      <w:r>
        <w:t>ordnung</w:t>
      </w:r>
      <w:proofErr w:type="spellEnd"/>
      <w:r>
        <w:t xml:space="preserve">/ mit dem andern </w:t>
      </w:r>
      <w:proofErr w:type="spellStart"/>
      <w:r>
        <w:t>vnuermengt</w:t>
      </w:r>
      <w:proofErr w:type="spellEnd"/>
      <w:r>
        <w:t xml:space="preserve"> bleibe/ doch das das innerliche </w:t>
      </w:r>
      <w:proofErr w:type="spellStart"/>
      <w:r>
        <w:t>gaistliche</w:t>
      </w:r>
      <w:proofErr w:type="spellEnd"/>
      <w:r>
        <w:t xml:space="preserve"> essen vorgehe/ </w:t>
      </w:r>
      <w:proofErr w:type="spellStart"/>
      <w:r>
        <w:t>entpfunden</w:t>
      </w:r>
      <w:proofErr w:type="spellEnd"/>
      <w:r>
        <w:t xml:space="preserve">/ recht bedacht/ </w:t>
      </w:r>
      <w:proofErr w:type="spellStart"/>
      <w:r>
        <w:t>vnnd</w:t>
      </w:r>
      <w:proofErr w:type="spellEnd"/>
      <w:r>
        <w:t xml:space="preserve"> erkannt werde/ das </w:t>
      </w:r>
      <w:proofErr w:type="spellStart"/>
      <w:r>
        <w:t>Sacramentliche</w:t>
      </w:r>
      <w:proofErr w:type="spellEnd"/>
      <w:r>
        <w:t xml:space="preserve"> </w:t>
      </w:r>
      <w:proofErr w:type="spellStart"/>
      <w:r>
        <w:t>eüsserliche</w:t>
      </w:r>
      <w:proofErr w:type="spellEnd"/>
      <w:r>
        <w:t xml:space="preserve"> essen aber zum GRATIAS, zur Verkündigung des </w:t>
      </w:r>
      <w:proofErr w:type="spellStart"/>
      <w:r>
        <w:t>todes</w:t>
      </w:r>
      <w:proofErr w:type="spellEnd"/>
      <w:r>
        <w:t xml:space="preserve"> des Herren nachfolge/ </w:t>
      </w:r>
      <w:proofErr w:type="spellStart"/>
      <w:r>
        <w:t>vnnd</w:t>
      </w:r>
      <w:proofErr w:type="spellEnd"/>
      <w:r>
        <w:t xml:space="preserve"> </w:t>
      </w:r>
      <w:proofErr w:type="spellStart"/>
      <w:r>
        <w:t>jegklichs</w:t>
      </w:r>
      <w:proofErr w:type="spellEnd"/>
      <w:r>
        <w:t xml:space="preserve"> mit </w:t>
      </w:r>
      <w:proofErr w:type="spellStart"/>
      <w:r>
        <w:t>gebürlicher</w:t>
      </w:r>
      <w:proofErr w:type="spellEnd"/>
      <w:r>
        <w:t xml:space="preserve"> </w:t>
      </w:r>
      <w:proofErr w:type="spellStart"/>
      <w:r>
        <w:t>betrachtung</w:t>
      </w:r>
      <w:proofErr w:type="spellEnd"/>
      <w:r>
        <w:t xml:space="preserve">/ </w:t>
      </w:r>
      <w:proofErr w:type="spellStart"/>
      <w:r>
        <w:t>andacht</w:t>
      </w:r>
      <w:proofErr w:type="spellEnd"/>
      <w:r>
        <w:t xml:space="preserve"> </w:t>
      </w:r>
      <w:proofErr w:type="spellStart"/>
      <w:r>
        <w:t>vnd</w:t>
      </w:r>
      <w:proofErr w:type="spellEnd"/>
      <w:r>
        <w:t xml:space="preserve"> </w:t>
      </w:r>
      <w:proofErr w:type="spellStart"/>
      <w:r>
        <w:t>innigkait</w:t>
      </w:r>
      <w:proofErr w:type="spellEnd"/>
      <w:r>
        <w:t xml:space="preserve"> wie </w:t>
      </w:r>
      <w:proofErr w:type="spellStart"/>
      <w:r>
        <w:t>jegklichs</w:t>
      </w:r>
      <w:proofErr w:type="spellEnd"/>
      <w:r>
        <w:t xml:space="preserve"> die H. </w:t>
      </w:r>
      <w:proofErr w:type="spellStart"/>
      <w:r>
        <w:t>schrifft</w:t>
      </w:r>
      <w:proofErr w:type="spellEnd"/>
      <w:r>
        <w:t xml:space="preserve"> </w:t>
      </w:r>
      <w:proofErr w:type="spellStart"/>
      <w:r>
        <w:t>anzaiget</w:t>
      </w:r>
      <w:proofErr w:type="spellEnd"/>
      <w:r>
        <w:t xml:space="preserve">/ </w:t>
      </w:r>
      <w:proofErr w:type="spellStart"/>
      <w:r>
        <w:t>inn</w:t>
      </w:r>
      <w:proofErr w:type="spellEnd"/>
      <w:r>
        <w:t xml:space="preserve"> ernst </w:t>
      </w:r>
      <w:proofErr w:type="spellStart"/>
      <w:r>
        <w:t>vnd</w:t>
      </w:r>
      <w:proofErr w:type="spellEnd"/>
      <w:r>
        <w:t xml:space="preserve"> </w:t>
      </w:r>
      <w:proofErr w:type="spellStart"/>
      <w:r>
        <w:t>einbrünstigkait</w:t>
      </w:r>
      <w:proofErr w:type="spellEnd"/>
      <w:r>
        <w:t xml:space="preserve"> bey der </w:t>
      </w:r>
      <w:proofErr w:type="spellStart"/>
      <w:r>
        <w:t>versamelten</w:t>
      </w:r>
      <w:proofErr w:type="spellEnd"/>
      <w:r>
        <w:t xml:space="preserve"> </w:t>
      </w:r>
      <w:proofErr w:type="spellStart"/>
      <w:r>
        <w:t>gemain</w:t>
      </w:r>
      <w:proofErr w:type="spellEnd"/>
      <w:r>
        <w:t xml:space="preserve"> </w:t>
      </w:r>
      <w:proofErr w:type="spellStart"/>
      <w:r>
        <w:t>gottes</w:t>
      </w:r>
      <w:proofErr w:type="spellEnd"/>
      <w:r>
        <w:t xml:space="preserve">/ nach rechter </w:t>
      </w:r>
      <w:proofErr w:type="spellStart"/>
      <w:r>
        <w:t>ordnung</w:t>
      </w:r>
      <w:proofErr w:type="spellEnd"/>
      <w:r>
        <w:t xml:space="preserve"> </w:t>
      </w:r>
      <w:proofErr w:type="spellStart"/>
      <w:r>
        <w:t>vnnd</w:t>
      </w:r>
      <w:proofErr w:type="spellEnd"/>
      <w:r>
        <w:t xml:space="preserve"> gebrauch/ wie es der Herr Christus seinen Jüngern </w:t>
      </w:r>
      <w:proofErr w:type="spellStart"/>
      <w:r>
        <w:t>befolhen</w:t>
      </w:r>
      <w:proofErr w:type="spellEnd"/>
      <w:r>
        <w:t xml:space="preserve"> </w:t>
      </w:r>
      <w:proofErr w:type="spellStart"/>
      <w:r>
        <w:t>vnd</w:t>
      </w:r>
      <w:proofErr w:type="spellEnd"/>
      <w:r>
        <w:t xml:space="preserve"> eingesetzt/ verstanden </w:t>
      </w:r>
      <w:proofErr w:type="spellStart"/>
      <w:r>
        <w:t>vnd</w:t>
      </w:r>
      <w:proofErr w:type="spellEnd"/>
      <w:r>
        <w:t xml:space="preserve"> gehalten werde. </w:t>
      </w:r>
    </w:p>
    <w:p w14:paraId="12C029BA" w14:textId="77777777" w:rsidR="00AD0B2B" w:rsidRDefault="00AD0B2B" w:rsidP="00AD0B2B">
      <w:pPr>
        <w:pStyle w:val="StandardWeb"/>
      </w:pPr>
      <w:proofErr w:type="spellStart"/>
      <w:r>
        <w:t>Diss</w:t>
      </w:r>
      <w:proofErr w:type="spellEnd"/>
      <w:r>
        <w:t xml:space="preserve"> ist </w:t>
      </w:r>
      <w:proofErr w:type="spellStart"/>
      <w:r>
        <w:t>inn</w:t>
      </w:r>
      <w:proofErr w:type="spellEnd"/>
      <w:r>
        <w:t xml:space="preserve"> der </w:t>
      </w:r>
      <w:proofErr w:type="spellStart"/>
      <w:r>
        <w:t>kürtze</w:t>
      </w:r>
      <w:proofErr w:type="spellEnd"/>
      <w:r>
        <w:t xml:space="preserve"> mein </w:t>
      </w:r>
      <w:proofErr w:type="spellStart"/>
      <w:r>
        <w:t>verstandt</w:t>
      </w:r>
      <w:proofErr w:type="spellEnd"/>
      <w:r>
        <w:t xml:space="preserve">/ glaub </w:t>
      </w:r>
      <w:proofErr w:type="spellStart"/>
      <w:r>
        <w:t>vnd</w:t>
      </w:r>
      <w:proofErr w:type="spellEnd"/>
      <w:r>
        <w:t xml:space="preserve"> </w:t>
      </w:r>
      <w:proofErr w:type="spellStart"/>
      <w:r>
        <w:t>bekandtnus</w:t>
      </w:r>
      <w:proofErr w:type="spellEnd"/>
      <w:r>
        <w:t xml:space="preserve"> von des </w:t>
      </w:r>
      <w:proofErr w:type="spellStart"/>
      <w:r>
        <w:t>herren</w:t>
      </w:r>
      <w:proofErr w:type="spellEnd"/>
      <w:r>
        <w:t xml:space="preserve"> </w:t>
      </w:r>
      <w:proofErr w:type="spellStart"/>
      <w:r>
        <w:t>Nachtmal</w:t>
      </w:r>
      <w:proofErr w:type="spellEnd"/>
      <w:r>
        <w:t xml:space="preserve">/ von der geistlichen </w:t>
      </w:r>
      <w:proofErr w:type="spellStart"/>
      <w:r>
        <w:t>speisung</w:t>
      </w:r>
      <w:proofErr w:type="spellEnd"/>
      <w:r>
        <w:t xml:space="preserve"> der </w:t>
      </w:r>
      <w:proofErr w:type="spellStart"/>
      <w:r>
        <w:t>seelen</w:t>
      </w:r>
      <w:proofErr w:type="spellEnd"/>
      <w:r>
        <w:t xml:space="preserve">/ </w:t>
      </w:r>
      <w:proofErr w:type="spellStart"/>
      <w:r>
        <w:t>vnd</w:t>
      </w:r>
      <w:proofErr w:type="spellEnd"/>
      <w:r>
        <w:t xml:space="preserve"> vom H. Sakrament des </w:t>
      </w:r>
      <w:proofErr w:type="spellStart"/>
      <w:r>
        <w:t>leibes</w:t>
      </w:r>
      <w:proofErr w:type="spellEnd"/>
      <w:r>
        <w:t xml:space="preserve"> </w:t>
      </w:r>
      <w:proofErr w:type="spellStart"/>
      <w:r>
        <w:t>vnnd</w:t>
      </w:r>
      <w:proofErr w:type="spellEnd"/>
      <w:r>
        <w:t xml:space="preserve"> </w:t>
      </w:r>
      <w:proofErr w:type="spellStart"/>
      <w:r>
        <w:t>bluts</w:t>
      </w:r>
      <w:proofErr w:type="spellEnd"/>
      <w:r>
        <w:t xml:space="preserve"> Christi. Bin tröstlicher </w:t>
      </w:r>
      <w:proofErr w:type="spellStart"/>
      <w:r>
        <w:t>hoffnung</w:t>
      </w:r>
      <w:proofErr w:type="spellEnd"/>
      <w:r>
        <w:t xml:space="preserve">/ es werde mir kein Christ/ noch gottseliger </w:t>
      </w:r>
      <w:proofErr w:type="spellStart"/>
      <w:r>
        <w:t>mensch</w:t>
      </w:r>
      <w:proofErr w:type="spellEnd"/>
      <w:r>
        <w:t xml:space="preserve"> verargen können das ich mich der offenbarten göttlichen </w:t>
      </w:r>
      <w:proofErr w:type="spellStart"/>
      <w:r>
        <w:t>warhait</w:t>
      </w:r>
      <w:proofErr w:type="spellEnd"/>
      <w:r>
        <w:t xml:space="preserve"> </w:t>
      </w:r>
      <w:proofErr w:type="spellStart"/>
      <w:r>
        <w:t>hiebey</w:t>
      </w:r>
      <w:proofErr w:type="spellEnd"/>
      <w:r>
        <w:t xml:space="preserve"> beständig halte (Mann </w:t>
      </w:r>
      <w:proofErr w:type="spellStart"/>
      <w:r>
        <w:t>heisse</w:t>
      </w:r>
      <w:proofErr w:type="spellEnd"/>
      <w:r>
        <w:t xml:space="preserve"> es gleich </w:t>
      </w:r>
      <w:proofErr w:type="spellStart"/>
      <w:r>
        <w:t>Schwermerey</w:t>
      </w:r>
      <w:proofErr w:type="spellEnd"/>
      <w:r>
        <w:t xml:space="preserve"> oder wie man wölle) welche </w:t>
      </w:r>
      <w:proofErr w:type="spellStart"/>
      <w:r>
        <w:t>warheit</w:t>
      </w:r>
      <w:proofErr w:type="spellEnd"/>
      <w:r>
        <w:t xml:space="preserve"> wir mit </w:t>
      </w:r>
      <w:proofErr w:type="spellStart"/>
      <w:r>
        <w:t>hailiger</w:t>
      </w:r>
      <w:proofErr w:type="spellEnd"/>
      <w:r>
        <w:t xml:space="preserve"> </w:t>
      </w:r>
      <w:proofErr w:type="spellStart"/>
      <w:r>
        <w:t>schrifft</w:t>
      </w:r>
      <w:proofErr w:type="spellEnd"/>
      <w:r>
        <w:t xml:space="preserve">/ auch mit den alten </w:t>
      </w:r>
      <w:proofErr w:type="spellStart"/>
      <w:r>
        <w:t>approbirten</w:t>
      </w:r>
      <w:proofErr w:type="spellEnd"/>
      <w:r>
        <w:t xml:space="preserve"> </w:t>
      </w:r>
      <w:proofErr w:type="spellStart"/>
      <w:r>
        <w:t>leerern</w:t>
      </w:r>
      <w:proofErr w:type="spellEnd"/>
      <w:r>
        <w:t xml:space="preserve"> der Kirchen gnugsam können beweisen/ </w:t>
      </w:r>
      <w:proofErr w:type="spellStart"/>
      <w:r>
        <w:t>vnnd</w:t>
      </w:r>
      <w:proofErr w:type="spellEnd"/>
      <w:r>
        <w:t xml:space="preserve"> keines </w:t>
      </w:r>
      <w:proofErr w:type="spellStart"/>
      <w:r>
        <w:t>menschen</w:t>
      </w:r>
      <w:proofErr w:type="spellEnd"/>
      <w:r>
        <w:t xml:space="preserve"> </w:t>
      </w:r>
      <w:proofErr w:type="spellStart"/>
      <w:r>
        <w:t>authoritet</w:t>
      </w:r>
      <w:proofErr w:type="spellEnd"/>
      <w:r>
        <w:t xml:space="preserve"> noch ansehen der </w:t>
      </w:r>
      <w:proofErr w:type="spellStart"/>
      <w:r>
        <w:t>person</w:t>
      </w:r>
      <w:proofErr w:type="spellEnd"/>
      <w:r>
        <w:t xml:space="preserve">/ auch kein schelten/ </w:t>
      </w:r>
      <w:proofErr w:type="spellStart"/>
      <w:r>
        <w:t>schmehen</w:t>
      </w:r>
      <w:proofErr w:type="spellEnd"/>
      <w:r>
        <w:t xml:space="preserve">/ </w:t>
      </w:r>
      <w:proofErr w:type="spellStart"/>
      <w:r>
        <w:t>Creütz</w:t>
      </w:r>
      <w:proofErr w:type="spellEnd"/>
      <w:r>
        <w:t xml:space="preserve"> noch </w:t>
      </w:r>
      <w:proofErr w:type="spellStart"/>
      <w:r>
        <w:t>verfolgung</w:t>
      </w:r>
      <w:proofErr w:type="spellEnd"/>
      <w:r>
        <w:t xml:space="preserve">/ </w:t>
      </w:r>
      <w:r>
        <w:lastRenderedPageBreak/>
        <w:t xml:space="preserve">vermittels der </w:t>
      </w:r>
      <w:proofErr w:type="spellStart"/>
      <w:r>
        <w:t>hilffe</w:t>
      </w:r>
      <w:proofErr w:type="spellEnd"/>
      <w:r>
        <w:t xml:space="preserve"> </w:t>
      </w:r>
      <w:proofErr w:type="spellStart"/>
      <w:r>
        <w:t>vnd</w:t>
      </w:r>
      <w:proofErr w:type="spellEnd"/>
      <w:r>
        <w:t xml:space="preserve"> </w:t>
      </w:r>
      <w:proofErr w:type="spellStart"/>
      <w:r>
        <w:t>beistands</w:t>
      </w:r>
      <w:proofErr w:type="spellEnd"/>
      <w:r>
        <w:t xml:space="preserve"> Christi </w:t>
      </w:r>
      <w:proofErr w:type="spellStart"/>
      <w:r>
        <w:t>vns</w:t>
      </w:r>
      <w:proofErr w:type="spellEnd"/>
      <w:r>
        <w:t xml:space="preserve"> </w:t>
      </w:r>
      <w:proofErr w:type="spellStart"/>
      <w:r>
        <w:t>dauon</w:t>
      </w:r>
      <w:proofErr w:type="spellEnd"/>
      <w:r>
        <w:t xml:space="preserve"> abschrecken lassen. Wer aber der </w:t>
      </w:r>
      <w:proofErr w:type="spellStart"/>
      <w:r>
        <w:t>warhait</w:t>
      </w:r>
      <w:proofErr w:type="spellEnd"/>
      <w:r>
        <w:t xml:space="preserve"> </w:t>
      </w:r>
      <w:proofErr w:type="spellStart"/>
      <w:r>
        <w:t>hiebey</w:t>
      </w:r>
      <w:proofErr w:type="spellEnd"/>
      <w:r>
        <w:t xml:space="preserve"> gewiß </w:t>
      </w:r>
      <w:proofErr w:type="spellStart"/>
      <w:r>
        <w:t>wil</w:t>
      </w:r>
      <w:proofErr w:type="spellEnd"/>
      <w:r>
        <w:t xml:space="preserve"> werden </w:t>
      </w:r>
      <w:proofErr w:type="spellStart"/>
      <w:r>
        <w:t>vnd</w:t>
      </w:r>
      <w:proofErr w:type="spellEnd"/>
      <w:r>
        <w:t xml:space="preserve"> sich mit </w:t>
      </w:r>
      <w:proofErr w:type="spellStart"/>
      <w:r>
        <w:t>vns</w:t>
      </w:r>
      <w:proofErr w:type="spellEnd"/>
      <w:r>
        <w:t xml:space="preserve"> </w:t>
      </w:r>
      <w:proofErr w:type="spellStart"/>
      <w:r>
        <w:t>frewen</w:t>
      </w:r>
      <w:proofErr w:type="spellEnd"/>
      <w:r>
        <w:t xml:space="preserve">/ der </w:t>
      </w:r>
      <w:proofErr w:type="spellStart"/>
      <w:r>
        <w:t>ruffe</w:t>
      </w:r>
      <w:proofErr w:type="spellEnd"/>
      <w:r>
        <w:t xml:space="preserve"> Gott den Herren ahn von </w:t>
      </w:r>
      <w:proofErr w:type="spellStart"/>
      <w:r>
        <w:t>hertzen</w:t>
      </w:r>
      <w:proofErr w:type="spellEnd"/>
      <w:r>
        <w:t xml:space="preserve">/ Er lerne Christum nicht allein nach dem ersten </w:t>
      </w:r>
      <w:proofErr w:type="spellStart"/>
      <w:r>
        <w:t>stande</w:t>
      </w:r>
      <w:proofErr w:type="spellEnd"/>
      <w:r>
        <w:t xml:space="preserve"> seiner </w:t>
      </w:r>
      <w:proofErr w:type="spellStart"/>
      <w:r>
        <w:t>erniedrigung</w:t>
      </w:r>
      <w:proofErr w:type="spellEnd"/>
      <w:r>
        <w:t xml:space="preserve">/ </w:t>
      </w:r>
      <w:proofErr w:type="spellStart"/>
      <w:r>
        <w:t>sonder</w:t>
      </w:r>
      <w:proofErr w:type="spellEnd"/>
      <w:r>
        <w:t xml:space="preserve"> auch nach dem andern </w:t>
      </w:r>
      <w:proofErr w:type="spellStart"/>
      <w:r>
        <w:t>stande</w:t>
      </w:r>
      <w:proofErr w:type="spellEnd"/>
      <w:r>
        <w:t xml:space="preserve"> seiner </w:t>
      </w:r>
      <w:proofErr w:type="spellStart"/>
      <w:r>
        <w:t>glorien</w:t>
      </w:r>
      <w:proofErr w:type="spellEnd"/>
      <w:r>
        <w:t xml:space="preserve"> </w:t>
      </w:r>
      <w:proofErr w:type="spellStart"/>
      <w:r>
        <w:t>vnd</w:t>
      </w:r>
      <w:proofErr w:type="spellEnd"/>
      <w:r>
        <w:t xml:space="preserve"> </w:t>
      </w:r>
      <w:proofErr w:type="spellStart"/>
      <w:r>
        <w:t>herrlicheit</w:t>
      </w:r>
      <w:proofErr w:type="spellEnd"/>
      <w:r>
        <w:t xml:space="preserve"> </w:t>
      </w:r>
      <w:proofErr w:type="spellStart"/>
      <w:r>
        <w:t>inn</w:t>
      </w:r>
      <w:proofErr w:type="spellEnd"/>
      <w:r>
        <w:t xml:space="preserve"> der Er </w:t>
      </w:r>
      <w:proofErr w:type="spellStart"/>
      <w:r>
        <w:t>heüt</w:t>
      </w:r>
      <w:proofErr w:type="spellEnd"/>
      <w:r>
        <w:t xml:space="preserve"> regieret/ recht erkennen/ so </w:t>
      </w:r>
      <w:proofErr w:type="spellStart"/>
      <w:r>
        <w:t>wirt</w:t>
      </w:r>
      <w:proofErr w:type="spellEnd"/>
      <w:r>
        <w:t xml:space="preserve"> er bald sehen/ wie es </w:t>
      </w:r>
      <w:proofErr w:type="spellStart"/>
      <w:r>
        <w:t>vmb</w:t>
      </w:r>
      <w:proofErr w:type="spellEnd"/>
      <w:r>
        <w:t xml:space="preserve"> </w:t>
      </w:r>
      <w:proofErr w:type="spellStart"/>
      <w:r>
        <w:t>disen</w:t>
      </w:r>
      <w:proofErr w:type="spellEnd"/>
      <w:r>
        <w:t xml:space="preserve"> </w:t>
      </w:r>
      <w:proofErr w:type="spellStart"/>
      <w:r>
        <w:t>Artickel</w:t>
      </w:r>
      <w:proofErr w:type="spellEnd"/>
      <w:r>
        <w:t xml:space="preserve"> </w:t>
      </w:r>
      <w:proofErr w:type="spellStart"/>
      <w:r>
        <w:t>stande</w:t>
      </w:r>
      <w:proofErr w:type="spellEnd"/>
      <w:r>
        <w:t xml:space="preserve">/ wie </w:t>
      </w:r>
      <w:proofErr w:type="spellStart"/>
      <w:r>
        <w:t>vnd</w:t>
      </w:r>
      <w:proofErr w:type="spellEnd"/>
      <w:r>
        <w:t xml:space="preserve"> </w:t>
      </w:r>
      <w:proofErr w:type="spellStart"/>
      <w:r>
        <w:t>wa</w:t>
      </w:r>
      <w:proofErr w:type="spellEnd"/>
      <w:r>
        <w:t xml:space="preserve">/ </w:t>
      </w:r>
      <w:proofErr w:type="spellStart"/>
      <w:r>
        <w:t>vnnd</w:t>
      </w:r>
      <w:proofErr w:type="spellEnd"/>
      <w:r>
        <w:t xml:space="preserve"> </w:t>
      </w:r>
      <w:proofErr w:type="spellStart"/>
      <w:r>
        <w:t>wadurch</w:t>
      </w:r>
      <w:proofErr w:type="spellEnd"/>
      <w:r>
        <w:t xml:space="preserve"> wir den Herren Christum sollen suchen/ </w:t>
      </w:r>
      <w:proofErr w:type="spellStart"/>
      <w:r>
        <w:t>seligklich</w:t>
      </w:r>
      <w:proofErr w:type="spellEnd"/>
      <w:r>
        <w:t xml:space="preserve"> finden </w:t>
      </w:r>
      <w:proofErr w:type="spellStart"/>
      <w:r>
        <w:t>vnd</w:t>
      </w:r>
      <w:proofErr w:type="spellEnd"/>
      <w:r>
        <w:t xml:space="preserve"> seiner </w:t>
      </w:r>
      <w:proofErr w:type="spellStart"/>
      <w:r>
        <w:t>walthat</w:t>
      </w:r>
      <w:proofErr w:type="spellEnd"/>
      <w:r>
        <w:t xml:space="preserve"> </w:t>
      </w:r>
      <w:proofErr w:type="spellStart"/>
      <w:r>
        <w:t>geniessen</w:t>
      </w:r>
      <w:proofErr w:type="spellEnd"/>
      <w:r>
        <w:t xml:space="preserve">. </w:t>
      </w:r>
    </w:p>
    <w:p w14:paraId="4A642124" w14:textId="77777777" w:rsidR="00AD0B2B" w:rsidRDefault="00AD0B2B" w:rsidP="00AD0B2B">
      <w:pPr>
        <w:pStyle w:val="berschrift1"/>
        <w:rPr>
          <w:sz w:val="48"/>
        </w:rPr>
      </w:pPr>
      <w:r>
        <w:t>Protestation C. S.</w:t>
      </w:r>
    </w:p>
    <w:p w14:paraId="7E584129" w14:textId="77777777" w:rsidR="00AD0B2B" w:rsidRDefault="00AD0B2B" w:rsidP="00AD0B2B">
      <w:pPr>
        <w:pStyle w:val="StandardWeb"/>
      </w:pPr>
      <w:proofErr w:type="spellStart"/>
      <w:r>
        <w:t>ZVm</w:t>
      </w:r>
      <w:proofErr w:type="spellEnd"/>
      <w:r>
        <w:t xml:space="preserve"> Beschluß will ich mich hiemit bedingen/ auch mit </w:t>
      </w:r>
      <w:proofErr w:type="spellStart"/>
      <w:r>
        <w:t>einfeltigem</w:t>
      </w:r>
      <w:proofErr w:type="spellEnd"/>
      <w:r>
        <w:t xml:space="preserve"> </w:t>
      </w:r>
      <w:proofErr w:type="spellStart"/>
      <w:r>
        <w:t>hertz</w:t>
      </w:r>
      <w:proofErr w:type="spellEnd"/>
      <w:r>
        <w:t xml:space="preserve"> </w:t>
      </w:r>
      <w:proofErr w:type="spellStart"/>
      <w:r>
        <w:t>vnd</w:t>
      </w:r>
      <w:proofErr w:type="spellEnd"/>
      <w:r>
        <w:t xml:space="preserve"> vollem munde vor Gott </w:t>
      </w:r>
      <w:proofErr w:type="spellStart"/>
      <w:r>
        <w:t>vnd</w:t>
      </w:r>
      <w:proofErr w:type="spellEnd"/>
      <w:r>
        <w:t xml:space="preserve"> den </w:t>
      </w:r>
      <w:proofErr w:type="spellStart"/>
      <w:r>
        <w:t>menschen</w:t>
      </w:r>
      <w:proofErr w:type="spellEnd"/>
      <w:r>
        <w:t xml:space="preserve">/ bekannt </w:t>
      </w:r>
      <w:proofErr w:type="spellStart"/>
      <w:r>
        <w:t>vnnd</w:t>
      </w:r>
      <w:proofErr w:type="spellEnd"/>
      <w:r>
        <w:t xml:space="preserve"> </w:t>
      </w:r>
      <w:proofErr w:type="spellStart"/>
      <w:r>
        <w:t>bezeügt</w:t>
      </w:r>
      <w:proofErr w:type="spellEnd"/>
      <w:r>
        <w:t xml:space="preserve"> haben. Ob ich gleich wider etliche Theologen </w:t>
      </w:r>
      <w:proofErr w:type="spellStart"/>
      <w:r>
        <w:t>vnd</w:t>
      </w:r>
      <w:proofErr w:type="spellEnd"/>
      <w:r>
        <w:t xml:space="preserve"> </w:t>
      </w:r>
      <w:proofErr w:type="spellStart"/>
      <w:r>
        <w:t>Predicanten</w:t>
      </w:r>
      <w:proofErr w:type="spellEnd"/>
      <w:r>
        <w:t xml:space="preserve"> die Gloria/ </w:t>
      </w:r>
      <w:proofErr w:type="spellStart"/>
      <w:r>
        <w:t>eer</w:t>
      </w:r>
      <w:proofErr w:type="spellEnd"/>
      <w:r>
        <w:t xml:space="preserve">/ eigen </w:t>
      </w:r>
      <w:proofErr w:type="spellStart"/>
      <w:r>
        <w:t>ampt</w:t>
      </w:r>
      <w:proofErr w:type="spellEnd"/>
      <w:r>
        <w:t xml:space="preserve"> </w:t>
      </w:r>
      <w:proofErr w:type="spellStart"/>
      <w:r>
        <w:t>vnd</w:t>
      </w:r>
      <w:proofErr w:type="spellEnd"/>
      <w:r>
        <w:t xml:space="preserve"> </w:t>
      </w:r>
      <w:proofErr w:type="spellStart"/>
      <w:r>
        <w:t>herrlichait</w:t>
      </w:r>
      <w:proofErr w:type="spellEnd"/>
      <w:r>
        <w:t xml:space="preserve"> meines Herren Jesu Christi/ als ein armer </w:t>
      </w:r>
      <w:proofErr w:type="spellStart"/>
      <w:r>
        <w:t>vnd</w:t>
      </w:r>
      <w:proofErr w:type="spellEnd"/>
      <w:r>
        <w:t xml:space="preserve"> würdiger mit zu </w:t>
      </w:r>
      <w:proofErr w:type="spellStart"/>
      <w:r>
        <w:t>verthedingen</w:t>
      </w:r>
      <w:proofErr w:type="spellEnd"/>
      <w:r>
        <w:t xml:space="preserve"> als ich hoffe bin </w:t>
      </w:r>
      <w:proofErr w:type="spellStart"/>
      <w:r>
        <w:t>beruffen</w:t>
      </w:r>
      <w:proofErr w:type="spellEnd"/>
      <w:r>
        <w:t xml:space="preserve">/ auch </w:t>
      </w:r>
      <w:proofErr w:type="spellStart"/>
      <w:r>
        <w:t>vonn</w:t>
      </w:r>
      <w:proofErr w:type="spellEnd"/>
      <w:r>
        <w:t xml:space="preserve"> </w:t>
      </w:r>
      <w:proofErr w:type="spellStart"/>
      <w:r>
        <w:t>jnen</w:t>
      </w:r>
      <w:proofErr w:type="spellEnd"/>
      <w:r>
        <w:t xml:space="preserve"> </w:t>
      </w:r>
      <w:proofErr w:type="spellStart"/>
      <w:r>
        <w:t>selbs</w:t>
      </w:r>
      <w:proofErr w:type="spellEnd"/>
      <w:r>
        <w:t xml:space="preserve"> darzu gedrungen/ mich meiner </w:t>
      </w:r>
      <w:proofErr w:type="spellStart"/>
      <w:r>
        <w:t>notturfft</w:t>
      </w:r>
      <w:proofErr w:type="spellEnd"/>
      <w:r>
        <w:t xml:space="preserve"> nach der falsch zugemessenen </w:t>
      </w:r>
      <w:proofErr w:type="spellStart"/>
      <w:r>
        <w:t>jrrtumb</w:t>
      </w:r>
      <w:proofErr w:type="spellEnd"/>
      <w:r>
        <w:t xml:space="preserve"> </w:t>
      </w:r>
      <w:proofErr w:type="spellStart"/>
      <w:r>
        <w:t>vnd</w:t>
      </w:r>
      <w:proofErr w:type="spellEnd"/>
      <w:r>
        <w:t xml:space="preserve"> </w:t>
      </w:r>
      <w:proofErr w:type="spellStart"/>
      <w:r>
        <w:t>ketzerei</w:t>
      </w:r>
      <w:proofErr w:type="spellEnd"/>
      <w:r>
        <w:t xml:space="preserve"> zu </w:t>
      </w:r>
      <w:proofErr w:type="spellStart"/>
      <w:r>
        <w:t>veranthworten</w:t>
      </w:r>
      <w:proofErr w:type="spellEnd"/>
      <w:r>
        <w:t xml:space="preserve">/ das ich </w:t>
      </w:r>
      <w:proofErr w:type="spellStart"/>
      <w:r>
        <w:t>drumb</w:t>
      </w:r>
      <w:proofErr w:type="spellEnd"/>
      <w:r>
        <w:t xml:space="preserve"> keins </w:t>
      </w:r>
      <w:proofErr w:type="spellStart"/>
      <w:r>
        <w:t>wegs</w:t>
      </w:r>
      <w:proofErr w:type="spellEnd"/>
      <w:r>
        <w:t xml:space="preserve"> </w:t>
      </w:r>
      <w:proofErr w:type="spellStart"/>
      <w:r>
        <w:t>widers</w:t>
      </w:r>
      <w:proofErr w:type="spellEnd"/>
      <w:r>
        <w:t xml:space="preserve"> </w:t>
      </w:r>
      <w:proofErr w:type="spellStart"/>
      <w:r>
        <w:t>Euangelium</w:t>
      </w:r>
      <w:proofErr w:type="spellEnd"/>
      <w:r>
        <w:t xml:space="preserve"> des Herren Christi/ noch wider die Christliche Kirche/ noch den dienst derselben/ wie auch wider keinen </w:t>
      </w:r>
      <w:proofErr w:type="spellStart"/>
      <w:r>
        <w:t>Artickel</w:t>
      </w:r>
      <w:proofErr w:type="spellEnd"/>
      <w:r>
        <w:t xml:space="preserve"> des Christlichen </w:t>
      </w:r>
      <w:proofErr w:type="spellStart"/>
      <w:r>
        <w:t>glaubens</w:t>
      </w:r>
      <w:proofErr w:type="spellEnd"/>
      <w:r>
        <w:t xml:space="preserve"> bin/ </w:t>
      </w:r>
      <w:proofErr w:type="spellStart"/>
      <w:r>
        <w:t>vnd</w:t>
      </w:r>
      <w:proofErr w:type="spellEnd"/>
      <w:r>
        <w:t xml:space="preserve"> ob Gott will nimmermehr sein </w:t>
      </w:r>
      <w:proofErr w:type="spellStart"/>
      <w:r>
        <w:t>wil</w:t>
      </w:r>
      <w:proofErr w:type="spellEnd"/>
      <w:r>
        <w:t xml:space="preserve">/ sondern </w:t>
      </w:r>
      <w:proofErr w:type="spellStart"/>
      <w:r>
        <w:t>vil</w:t>
      </w:r>
      <w:proofErr w:type="spellEnd"/>
      <w:r>
        <w:t xml:space="preserve"> mehr mit </w:t>
      </w:r>
      <w:proofErr w:type="spellStart"/>
      <w:r>
        <w:t>deme</w:t>
      </w:r>
      <w:proofErr w:type="spellEnd"/>
      <w:r>
        <w:t xml:space="preserve"> das ich </w:t>
      </w:r>
      <w:proofErr w:type="spellStart"/>
      <w:r>
        <w:t>auß</w:t>
      </w:r>
      <w:proofErr w:type="spellEnd"/>
      <w:r>
        <w:t xml:space="preserve"> Gottes </w:t>
      </w:r>
      <w:proofErr w:type="spellStart"/>
      <w:r>
        <w:t>gnaden</w:t>
      </w:r>
      <w:proofErr w:type="spellEnd"/>
      <w:r>
        <w:t xml:space="preserve"> vermag/ </w:t>
      </w:r>
      <w:proofErr w:type="spellStart"/>
      <w:r>
        <w:t>darfür</w:t>
      </w:r>
      <w:proofErr w:type="spellEnd"/>
      <w:r>
        <w:t xml:space="preserve"> </w:t>
      </w:r>
      <w:proofErr w:type="spellStart"/>
      <w:r>
        <w:t>vnd</w:t>
      </w:r>
      <w:proofErr w:type="spellEnd"/>
      <w:r>
        <w:t xml:space="preserve"> damit </w:t>
      </w:r>
      <w:proofErr w:type="spellStart"/>
      <w:r>
        <w:t>zusein</w:t>
      </w:r>
      <w:proofErr w:type="spellEnd"/>
      <w:r>
        <w:t xml:space="preserve"> </w:t>
      </w:r>
      <w:proofErr w:type="spellStart"/>
      <w:r>
        <w:t>gedencke</w:t>
      </w:r>
      <w:proofErr w:type="spellEnd"/>
      <w:r>
        <w:t xml:space="preserve">/ </w:t>
      </w:r>
      <w:proofErr w:type="spellStart"/>
      <w:r>
        <w:t>darbey</w:t>
      </w:r>
      <w:proofErr w:type="spellEnd"/>
      <w:r>
        <w:t xml:space="preserve"> ich denn </w:t>
      </w:r>
      <w:proofErr w:type="spellStart"/>
      <w:r>
        <w:t>vollendt</w:t>
      </w:r>
      <w:proofErr w:type="spellEnd"/>
      <w:r>
        <w:t xml:space="preserve"> </w:t>
      </w:r>
      <w:proofErr w:type="spellStart"/>
      <w:r>
        <w:t>biß</w:t>
      </w:r>
      <w:proofErr w:type="spellEnd"/>
      <w:r>
        <w:t xml:space="preserve"> an mein end/ so </w:t>
      </w:r>
      <w:proofErr w:type="spellStart"/>
      <w:r>
        <w:t>wol</w:t>
      </w:r>
      <w:proofErr w:type="spellEnd"/>
      <w:r>
        <w:t xml:space="preserve"> als von </w:t>
      </w:r>
      <w:proofErr w:type="spellStart"/>
      <w:r>
        <w:t>vilen</w:t>
      </w:r>
      <w:proofErr w:type="spellEnd"/>
      <w:r>
        <w:t xml:space="preserve"> </w:t>
      </w:r>
      <w:proofErr w:type="spellStart"/>
      <w:r>
        <w:t>jaren</w:t>
      </w:r>
      <w:proofErr w:type="spellEnd"/>
      <w:r>
        <w:t xml:space="preserve"> her/ </w:t>
      </w:r>
      <w:proofErr w:type="spellStart"/>
      <w:r>
        <w:t>verder</w:t>
      </w:r>
      <w:proofErr w:type="spellEnd"/>
      <w:r>
        <w:t xml:space="preserve"> </w:t>
      </w:r>
      <w:proofErr w:type="spellStart"/>
      <w:r>
        <w:t>mancherley</w:t>
      </w:r>
      <w:proofErr w:type="spellEnd"/>
      <w:r>
        <w:t xml:space="preserve"> </w:t>
      </w:r>
      <w:proofErr w:type="spellStart"/>
      <w:r>
        <w:t>Creütz</w:t>
      </w:r>
      <w:proofErr w:type="spellEnd"/>
      <w:r>
        <w:t xml:space="preserve">/ </w:t>
      </w:r>
      <w:proofErr w:type="spellStart"/>
      <w:r>
        <w:t>verfolgung</w:t>
      </w:r>
      <w:proofErr w:type="spellEnd"/>
      <w:r>
        <w:t xml:space="preserve">/ </w:t>
      </w:r>
      <w:proofErr w:type="spellStart"/>
      <w:r>
        <w:t>vnd</w:t>
      </w:r>
      <w:proofErr w:type="spellEnd"/>
      <w:r>
        <w:t xml:space="preserve"> </w:t>
      </w:r>
      <w:proofErr w:type="spellStart"/>
      <w:r>
        <w:t>widerwertigkeit</w:t>
      </w:r>
      <w:proofErr w:type="spellEnd"/>
      <w:r>
        <w:t xml:space="preserve"> </w:t>
      </w:r>
      <w:proofErr w:type="spellStart"/>
      <w:r>
        <w:t>gott</w:t>
      </w:r>
      <w:proofErr w:type="spellEnd"/>
      <w:r>
        <w:t xml:space="preserve"> lob geschehen ist/ mit der </w:t>
      </w:r>
      <w:proofErr w:type="spellStart"/>
      <w:r>
        <w:t>hülffe</w:t>
      </w:r>
      <w:proofErr w:type="spellEnd"/>
      <w:r>
        <w:t xml:space="preserve"> des Herren hoffe </w:t>
      </w:r>
      <w:proofErr w:type="spellStart"/>
      <w:r>
        <w:t>zuuerharren</w:t>
      </w:r>
      <w:proofErr w:type="spellEnd"/>
      <w:r>
        <w:t xml:space="preserve">. </w:t>
      </w:r>
    </w:p>
    <w:p w14:paraId="1AC8AEFE" w14:textId="77777777" w:rsidR="00AD0B2B" w:rsidRDefault="00AD0B2B" w:rsidP="00AD0B2B">
      <w:pPr>
        <w:pStyle w:val="StandardWeb"/>
      </w:pPr>
      <w:r>
        <w:t xml:space="preserve">Ich widersprich auch hiemit allen falschen </w:t>
      </w:r>
      <w:proofErr w:type="spellStart"/>
      <w:r>
        <w:t>Lerern</w:t>
      </w:r>
      <w:proofErr w:type="spellEnd"/>
      <w:r>
        <w:t xml:space="preserve">/ </w:t>
      </w:r>
      <w:proofErr w:type="spellStart"/>
      <w:r>
        <w:t>zuuoran</w:t>
      </w:r>
      <w:proofErr w:type="spellEnd"/>
      <w:r>
        <w:t xml:space="preserve"> den lästern Christi </w:t>
      </w:r>
      <w:proofErr w:type="spellStart"/>
      <w:r>
        <w:t>vnd</w:t>
      </w:r>
      <w:proofErr w:type="spellEnd"/>
      <w:r>
        <w:t xml:space="preserve"> seiner </w:t>
      </w:r>
      <w:proofErr w:type="spellStart"/>
      <w:r>
        <w:t>gnade</w:t>
      </w:r>
      <w:proofErr w:type="spellEnd"/>
      <w:r>
        <w:t xml:space="preserve"> </w:t>
      </w:r>
      <w:proofErr w:type="spellStart"/>
      <w:r>
        <w:t>vnnd</w:t>
      </w:r>
      <w:proofErr w:type="spellEnd"/>
      <w:r>
        <w:t xml:space="preserve"> </w:t>
      </w:r>
      <w:proofErr w:type="spellStart"/>
      <w:r>
        <w:t>herrlichait</w:t>
      </w:r>
      <w:proofErr w:type="spellEnd"/>
      <w:r>
        <w:t xml:space="preserve">/ so </w:t>
      </w:r>
      <w:proofErr w:type="spellStart"/>
      <w:r>
        <w:t>wol</w:t>
      </w:r>
      <w:proofErr w:type="spellEnd"/>
      <w:r>
        <w:t xml:space="preserve"> als allem </w:t>
      </w:r>
      <w:proofErr w:type="spellStart"/>
      <w:r>
        <w:t>irrthumb</w:t>
      </w:r>
      <w:proofErr w:type="spellEnd"/>
      <w:r>
        <w:t xml:space="preserve">/ </w:t>
      </w:r>
      <w:proofErr w:type="spellStart"/>
      <w:r>
        <w:t>vnnd</w:t>
      </w:r>
      <w:proofErr w:type="spellEnd"/>
      <w:r>
        <w:t xml:space="preserve"> all dem das da ist wider die </w:t>
      </w:r>
      <w:proofErr w:type="spellStart"/>
      <w:r>
        <w:t>ware</w:t>
      </w:r>
      <w:proofErr w:type="spellEnd"/>
      <w:r>
        <w:t xml:space="preserve"> </w:t>
      </w:r>
      <w:proofErr w:type="spellStart"/>
      <w:r>
        <w:t>gotseligkait</w:t>
      </w:r>
      <w:proofErr w:type="spellEnd"/>
      <w:r>
        <w:t xml:space="preserve">/ allem das wider die H. </w:t>
      </w:r>
      <w:proofErr w:type="spellStart"/>
      <w:r>
        <w:t>schrifft</w:t>
      </w:r>
      <w:proofErr w:type="spellEnd"/>
      <w:r>
        <w:t xml:space="preserve">/ auch wider die Symbola </w:t>
      </w:r>
      <w:proofErr w:type="spellStart"/>
      <w:r>
        <w:t>vnsers</w:t>
      </w:r>
      <w:proofErr w:type="spellEnd"/>
      <w:r>
        <w:t xml:space="preserve"> Christlichen </w:t>
      </w:r>
      <w:proofErr w:type="spellStart"/>
      <w:r>
        <w:t>glaubens</w:t>
      </w:r>
      <w:proofErr w:type="spellEnd"/>
      <w:r>
        <w:t xml:space="preserve"> ist. </w:t>
      </w:r>
    </w:p>
    <w:p w14:paraId="1FEE0BBC" w14:textId="77777777" w:rsidR="00AD0B2B" w:rsidRDefault="00AD0B2B" w:rsidP="00AD0B2B">
      <w:pPr>
        <w:pStyle w:val="StandardWeb"/>
      </w:pPr>
      <w:r>
        <w:t xml:space="preserve">Ich widersprich allen alten </w:t>
      </w:r>
      <w:proofErr w:type="spellStart"/>
      <w:r>
        <w:t>vnd</w:t>
      </w:r>
      <w:proofErr w:type="spellEnd"/>
      <w:r>
        <w:t xml:space="preserve"> </w:t>
      </w:r>
      <w:proofErr w:type="spellStart"/>
      <w:r>
        <w:t>Newen</w:t>
      </w:r>
      <w:proofErr w:type="spellEnd"/>
      <w:r>
        <w:t xml:space="preserve"> Ketzern/ </w:t>
      </w:r>
      <w:proofErr w:type="spellStart"/>
      <w:r>
        <w:t>Eutichianern</w:t>
      </w:r>
      <w:proofErr w:type="spellEnd"/>
      <w:r>
        <w:t xml:space="preserve">/ Nestorianern/ </w:t>
      </w:r>
      <w:proofErr w:type="spellStart"/>
      <w:r>
        <w:t>Arrianern</w:t>
      </w:r>
      <w:proofErr w:type="spellEnd"/>
      <w:r>
        <w:t xml:space="preserve">/ Valentinianern/ </w:t>
      </w:r>
      <w:proofErr w:type="spellStart"/>
      <w:r>
        <w:t>MAnicheern</w:t>
      </w:r>
      <w:proofErr w:type="spellEnd"/>
      <w:r>
        <w:t xml:space="preserve">/ JA allen denen/ so </w:t>
      </w:r>
      <w:proofErr w:type="spellStart"/>
      <w:r>
        <w:t>entzweder</w:t>
      </w:r>
      <w:proofErr w:type="spellEnd"/>
      <w:r>
        <w:t xml:space="preserve"> die ewige Gottheit/ oder die </w:t>
      </w:r>
      <w:proofErr w:type="spellStart"/>
      <w:r>
        <w:t>ware</w:t>
      </w:r>
      <w:proofErr w:type="spellEnd"/>
      <w:r>
        <w:t xml:space="preserve"> </w:t>
      </w:r>
      <w:proofErr w:type="spellStart"/>
      <w:r>
        <w:t>menscheit</w:t>
      </w:r>
      <w:proofErr w:type="spellEnd"/>
      <w:r>
        <w:t xml:space="preserve"> </w:t>
      </w:r>
      <w:proofErr w:type="spellStart"/>
      <w:r>
        <w:t>ainigerley</w:t>
      </w:r>
      <w:proofErr w:type="spellEnd"/>
      <w:r>
        <w:t xml:space="preserve"> weise an Christo wöllen </w:t>
      </w:r>
      <w:proofErr w:type="spellStart"/>
      <w:r>
        <w:t>verleücken</w:t>
      </w:r>
      <w:proofErr w:type="spellEnd"/>
      <w:r>
        <w:t xml:space="preserve">/ oder seine </w:t>
      </w:r>
      <w:proofErr w:type="spellStart"/>
      <w:r>
        <w:t>baide</w:t>
      </w:r>
      <w:proofErr w:type="spellEnd"/>
      <w:r>
        <w:t xml:space="preserve"> </w:t>
      </w:r>
      <w:proofErr w:type="spellStart"/>
      <w:r>
        <w:t>naturen</w:t>
      </w:r>
      <w:proofErr w:type="spellEnd"/>
      <w:r>
        <w:t xml:space="preserve"> </w:t>
      </w:r>
      <w:proofErr w:type="spellStart"/>
      <w:r>
        <w:t>inn</w:t>
      </w:r>
      <w:proofErr w:type="spellEnd"/>
      <w:r>
        <w:t xml:space="preserve"> </w:t>
      </w:r>
      <w:proofErr w:type="spellStart"/>
      <w:r>
        <w:t>ainander</w:t>
      </w:r>
      <w:proofErr w:type="spellEnd"/>
      <w:r>
        <w:t xml:space="preserve"> </w:t>
      </w:r>
      <w:proofErr w:type="spellStart"/>
      <w:r>
        <w:t>wolten</w:t>
      </w:r>
      <w:proofErr w:type="spellEnd"/>
      <w:r>
        <w:t xml:space="preserve"> mengen/ oder aber </w:t>
      </w:r>
      <w:proofErr w:type="spellStart"/>
      <w:r>
        <w:t>vonn</w:t>
      </w:r>
      <w:proofErr w:type="spellEnd"/>
      <w:r>
        <w:t xml:space="preserve"> einander </w:t>
      </w:r>
      <w:proofErr w:type="spellStart"/>
      <w:r>
        <w:t>thailen</w:t>
      </w:r>
      <w:proofErr w:type="spellEnd"/>
      <w:r>
        <w:t xml:space="preserve">/ </w:t>
      </w:r>
      <w:proofErr w:type="spellStart"/>
      <w:r>
        <w:t>vnd</w:t>
      </w:r>
      <w:proofErr w:type="spellEnd"/>
      <w:r>
        <w:t xml:space="preserve"> die </w:t>
      </w:r>
      <w:proofErr w:type="spellStart"/>
      <w:r>
        <w:t>personliche</w:t>
      </w:r>
      <w:proofErr w:type="spellEnd"/>
      <w:r>
        <w:t xml:space="preserve"> </w:t>
      </w:r>
      <w:proofErr w:type="spellStart"/>
      <w:r>
        <w:t>ainigkait</w:t>
      </w:r>
      <w:proofErr w:type="spellEnd"/>
      <w:r>
        <w:t xml:space="preserve"> </w:t>
      </w:r>
      <w:proofErr w:type="spellStart"/>
      <w:r>
        <w:t>vnd</w:t>
      </w:r>
      <w:proofErr w:type="spellEnd"/>
      <w:r>
        <w:t xml:space="preserve"> </w:t>
      </w:r>
      <w:proofErr w:type="spellStart"/>
      <w:r>
        <w:t>gantzheit</w:t>
      </w:r>
      <w:proofErr w:type="spellEnd"/>
      <w:r>
        <w:t xml:space="preserve"> Christi/ auflösen </w:t>
      </w:r>
      <w:proofErr w:type="spellStart"/>
      <w:r>
        <w:t>vnd</w:t>
      </w:r>
      <w:proofErr w:type="spellEnd"/>
      <w:r>
        <w:t xml:space="preserve"> zertrennen. So </w:t>
      </w:r>
      <w:proofErr w:type="spellStart"/>
      <w:r>
        <w:t>wol</w:t>
      </w:r>
      <w:proofErr w:type="spellEnd"/>
      <w:r>
        <w:t xml:space="preserve"> als allen denen die da halten Christus habe sein </w:t>
      </w:r>
      <w:proofErr w:type="spellStart"/>
      <w:r>
        <w:t>flaisch</w:t>
      </w:r>
      <w:proofErr w:type="spellEnd"/>
      <w:r>
        <w:t xml:space="preserve"> </w:t>
      </w:r>
      <w:proofErr w:type="spellStart"/>
      <w:r>
        <w:t>nit</w:t>
      </w:r>
      <w:proofErr w:type="spellEnd"/>
      <w:r>
        <w:t xml:space="preserve"> von Maria der </w:t>
      </w:r>
      <w:proofErr w:type="spellStart"/>
      <w:r>
        <w:t>Jungkfrawen</w:t>
      </w:r>
      <w:proofErr w:type="spellEnd"/>
      <w:r>
        <w:t xml:space="preserve"> </w:t>
      </w:r>
      <w:proofErr w:type="spellStart"/>
      <w:r>
        <w:t>inn</w:t>
      </w:r>
      <w:proofErr w:type="spellEnd"/>
      <w:r>
        <w:t xml:space="preserve"> der </w:t>
      </w:r>
      <w:proofErr w:type="spellStart"/>
      <w:r>
        <w:t>zeitt</w:t>
      </w:r>
      <w:proofErr w:type="spellEnd"/>
      <w:r>
        <w:t xml:space="preserve"> angenommen/ </w:t>
      </w:r>
      <w:proofErr w:type="spellStart"/>
      <w:r>
        <w:t>sonder</w:t>
      </w:r>
      <w:proofErr w:type="spellEnd"/>
      <w:r>
        <w:t xml:space="preserve"> (</w:t>
      </w:r>
      <w:proofErr w:type="spellStart"/>
      <w:r>
        <w:t>waiß</w:t>
      </w:r>
      <w:proofErr w:type="spellEnd"/>
      <w:r>
        <w:t xml:space="preserve"> </w:t>
      </w:r>
      <w:proofErr w:type="spellStart"/>
      <w:r>
        <w:t>nit</w:t>
      </w:r>
      <w:proofErr w:type="spellEnd"/>
      <w:r>
        <w:t xml:space="preserve"> wo) </w:t>
      </w:r>
      <w:proofErr w:type="spellStart"/>
      <w:r>
        <w:t>anderßwaher</w:t>
      </w:r>
      <w:proofErr w:type="spellEnd"/>
      <w:r>
        <w:t xml:space="preserve"> bekommen. </w:t>
      </w:r>
    </w:p>
    <w:p w14:paraId="0A44ED63" w14:textId="77777777" w:rsidR="00AD0B2B" w:rsidRDefault="00AD0B2B" w:rsidP="00AD0B2B">
      <w:pPr>
        <w:pStyle w:val="StandardWeb"/>
      </w:pPr>
      <w:r>
        <w:t xml:space="preserve">Deßgleichen wider sprich ich allen denen/ die dem </w:t>
      </w:r>
      <w:proofErr w:type="spellStart"/>
      <w:r>
        <w:t>flaische</w:t>
      </w:r>
      <w:proofErr w:type="spellEnd"/>
      <w:r>
        <w:t xml:space="preserve"> </w:t>
      </w:r>
      <w:proofErr w:type="spellStart"/>
      <w:r>
        <w:t>vnd</w:t>
      </w:r>
      <w:proofErr w:type="spellEnd"/>
      <w:r>
        <w:t xml:space="preserve"> blute Christi/ nach dem der Herr Jesus Christus </w:t>
      </w:r>
      <w:proofErr w:type="spellStart"/>
      <w:r>
        <w:t>inn</w:t>
      </w:r>
      <w:proofErr w:type="spellEnd"/>
      <w:r>
        <w:t xml:space="preserve"> die </w:t>
      </w:r>
      <w:proofErr w:type="spellStart"/>
      <w:r>
        <w:t>Glori</w:t>
      </w:r>
      <w:proofErr w:type="spellEnd"/>
      <w:r>
        <w:t xml:space="preserve"> seines </w:t>
      </w:r>
      <w:proofErr w:type="spellStart"/>
      <w:r>
        <w:t>vatter</w:t>
      </w:r>
      <w:proofErr w:type="spellEnd"/>
      <w:r>
        <w:t xml:space="preserve"> </w:t>
      </w:r>
      <w:proofErr w:type="spellStart"/>
      <w:r>
        <w:t>vffgenommen</w:t>
      </w:r>
      <w:proofErr w:type="spellEnd"/>
      <w:r>
        <w:t xml:space="preserve">/ sein </w:t>
      </w:r>
      <w:proofErr w:type="spellStart"/>
      <w:r>
        <w:t>gaistlich</w:t>
      </w:r>
      <w:proofErr w:type="spellEnd"/>
      <w:r>
        <w:t xml:space="preserve"> wesen/ </w:t>
      </w:r>
      <w:proofErr w:type="spellStart"/>
      <w:r>
        <w:t>krafft</w:t>
      </w:r>
      <w:proofErr w:type="spellEnd"/>
      <w:r>
        <w:t xml:space="preserve">/ macht/ </w:t>
      </w:r>
      <w:proofErr w:type="spellStart"/>
      <w:r>
        <w:t>vnd</w:t>
      </w:r>
      <w:proofErr w:type="spellEnd"/>
      <w:r>
        <w:t xml:space="preserve"> göttliche </w:t>
      </w:r>
      <w:proofErr w:type="spellStart"/>
      <w:r>
        <w:t>aigenschafft</w:t>
      </w:r>
      <w:proofErr w:type="spellEnd"/>
      <w:r>
        <w:t xml:space="preserve">/ </w:t>
      </w:r>
      <w:proofErr w:type="spellStart"/>
      <w:r>
        <w:t>inn</w:t>
      </w:r>
      <w:proofErr w:type="spellEnd"/>
      <w:r>
        <w:t xml:space="preserve"> </w:t>
      </w:r>
      <w:proofErr w:type="spellStart"/>
      <w:r>
        <w:t>personlicher</w:t>
      </w:r>
      <w:proofErr w:type="spellEnd"/>
      <w:r>
        <w:t xml:space="preserve"> </w:t>
      </w:r>
      <w:proofErr w:type="spellStart"/>
      <w:r>
        <w:t>ainigkeit</w:t>
      </w:r>
      <w:proofErr w:type="spellEnd"/>
      <w:r>
        <w:t xml:space="preserve">/ </w:t>
      </w:r>
      <w:proofErr w:type="spellStart"/>
      <w:r>
        <w:t>benemmen</w:t>
      </w:r>
      <w:proofErr w:type="spellEnd"/>
      <w:r>
        <w:t xml:space="preserve">/ die seine </w:t>
      </w:r>
      <w:proofErr w:type="spellStart"/>
      <w:r>
        <w:t>glorificierte</w:t>
      </w:r>
      <w:proofErr w:type="spellEnd"/>
      <w:r>
        <w:t xml:space="preserve"> </w:t>
      </w:r>
      <w:proofErr w:type="spellStart"/>
      <w:r>
        <w:t>menschait</w:t>
      </w:r>
      <w:proofErr w:type="spellEnd"/>
      <w:r>
        <w:t xml:space="preserve"> mit der </w:t>
      </w:r>
      <w:proofErr w:type="spellStart"/>
      <w:r>
        <w:t>gotthait</w:t>
      </w:r>
      <w:proofErr w:type="spellEnd"/>
      <w:r>
        <w:t xml:space="preserve"> als einen Christum </w:t>
      </w:r>
      <w:proofErr w:type="spellStart"/>
      <w:r>
        <w:t>vnd</w:t>
      </w:r>
      <w:proofErr w:type="spellEnd"/>
      <w:r>
        <w:t xml:space="preserve"> Sun Gottes </w:t>
      </w:r>
      <w:proofErr w:type="spellStart"/>
      <w:r>
        <w:t>nit</w:t>
      </w:r>
      <w:proofErr w:type="spellEnd"/>
      <w:r>
        <w:t xml:space="preserve"> zugleich wollen verehren </w:t>
      </w:r>
      <w:proofErr w:type="spellStart"/>
      <w:r>
        <w:t>vnnd</w:t>
      </w:r>
      <w:proofErr w:type="spellEnd"/>
      <w:r>
        <w:t xml:space="preserve"> erkennen/ </w:t>
      </w:r>
      <w:proofErr w:type="spellStart"/>
      <w:r>
        <w:t>sonder</w:t>
      </w:r>
      <w:proofErr w:type="spellEnd"/>
      <w:r>
        <w:t xml:space="preserve"> seine </w:t>
      </w:r>
      <w:proofErr w:type="spellStart"/>
      <w:r>
        <w:t>bede</w:t>
      </w:r>
      <w:proofErr w:type="spellEnd"/>
      <w:r>
        <w:t xml:space="preserve"> </w:t>
      </w:r>
      <w:proofErr w:type="spellStart"/>
      <w:r>
        <w:t>vereynigte</w:t>
      </w:r>
      <w:proofErr w:type="spellEnd"/>
      <w:r>
        <w:t xml:space="preserve"> </w:t>
      </w:r>
      <w:proofErr w:type="spellStart"/>
      <w:r>
        <w:t>naturen</w:t>
      </w:r>
      <w:proofErr w:type="spellEnd"/>
      <w:r>
        <w:t xml:space="preserve"> von </w:t>
      </w:r>
      <w:proofErr w:type="spellStart"/>
      <w:r>
        <w:t>ainander</w:t>
      </w:r>
      <w:proofErr w:type="spellEnd"/>
      <w:r>
        <w:t xml:space="preserve"> </w:t>
      </w:r>
      <w:proofErr w:type="spellStart"/>
      <w:r>
        <w:t>sündern</w:t>
      </w:r>
      <w:proofErr w:type="spellEnd"/>
      <w:r>
        <w:t xml:space="preserve"> oder </w:t>
      </w:r>
      <w:proofErr w:type="spellStart"/>
      <w:r>
        <w:t>thailen</w:t>
      </w:r>
      <w:proofErr w:type="spellEnd"/>
      <w:r>
        <w:t xml:space="preserve">/ </w:t>
      </w:r>
      <w:proofErr w:type="spellStart"/>
      <w:r>
        <w:t>vnnd</w:t>
      </w:r>
      <w:proofErr w:type="spellEnd"/>
      <w:r>
        <w:t xml:space="preserve"> Christum die </w:t>
      </w:r>
      <w:proofErr w:type="spellStart"/>
      <w:r>
        <w:t>person</w:t>
      </w:r>
      <w:proofErr w:type="spellEnd"/>
      <w:r>
        <w:t xml:space="preserve"> so Gott </w:t>
      </w:r>
      <w:proofErr w:type="spellStart"/>
      <w:r>
        <w:t>vnd</w:t>
      </w:r>
      <w:proofErr w:type="spellEnd"/>
      <w:r>
        <w:t xml:space="preserve"> </w:t>
      </w:r>
      <w:proofErr w:type="spellStart"/>
      <w:r>
        <w:t>mensch</w:t>
      </w:r>
      <w:proofErr w:type="spellEnd"/>
      <w:r>
        <w:t xml:space="preserve"> ist/ </w:t>
      </w:r>
      <w:proofErr w:type="spellStart"/>
      <w:r>
        <w:t>nit</w:t>
      </w:r>
      <w:proofErr w:type="spellEnd"/>
      <w:r>
        <w:t xml:space="preserve"> </w:t>
      </w:r>
      <w:proofErr w:type="spellStart"/>
      <w:r>
        <w:t>gantz</w:t>
      </w:r>
      <w:proofErr w:type="spellEnd"/>
      <w:r>
        <w:t xml:space="preserve"> einen allmächtigen Herren/ </w:t>
      </w:r>
      <w:proofErr w:type="spellStart"/>
      <w:r>
        <w:t>inn</w:t>
      </w:r>
      <w:proofErr w:type="spellEnd"/>
      <w:r>
        <w:t xml:space="preserve"> gleicher </w:t>
      </w:r>
      <w:proofErr w:type="spellStart"/>
      <w:r>
        <w:t>krafft</w:t>
      </w:r>
      <w:proofErr w:type="spellEnd"/>
      <w:r>
        <w:t xml:space="preserve">/ macht/ </w:t>
      </w:r>
      <w:proofErr w:type="spellStart"/>
      <w:r>
        <w:t>vnd</w:t>
      </w:r>
      <w:proofErr w:type="spellEnd"/>
      <w:r>
        <w:t xml:space="preserve"> </w:t>
      </w:r>
      <w:proofErr w:type="spellStart"/>
      <w:r>
        <w:t>herrlichait</w:t>
      </w:r>
      <w:proofErr w:type="spellEnd"/>
      <w:r>
        <w:t xml:space="preserve">/ mit Gott seinem </w:t>
      </w:r>
      <w:proofErr w:type="spellStart"/>
      <w:r>
        <w:t>vatter</w:t>
      </w:r>
      <w:proofErr w:type="spellEnd"/>
      <w:r>
        <w:t xml:space="preserve"> lassen bleiben. </w:t>
      </w:r>
    </w:p>
    <w:p w14:paraId="1153AA63" w14:textId="77777777" w:rsidR="00AD0B2B" w:rsidRDefault="00AD0B2B" w:rsidP="00AD0B2B">
      <w:pPr>
        <w:pStyle w:val="StandardWeb"/>
      </w:pPr>
      <w:proofErr w:type="spellStart"/>
      <w:r>
        <w:t>Sowol</w:t>
      </w:r>
      <w:proofErr w:type="spellEnd"/>
      <w:r>
        <w:t xml:space="preserve"> als ich allen denen widersprich/ die Christo dem </w:t>
      </w:r>
      <w:proofErr w:type="spellStart"/>
      <w:r>
        <w:t>ainigen</w:t>
      </w:r>
      <w:proofErr w:type="spellEnd"/>
      <w:r>
        <w:t xml:space="preserve"> </w:t>
      </w:r>
      <w:proofErr w:type="spellStart"/>
      <w:r>
        <w:t>sune</w:t>
      </w:r>
      <w:proofErr w:type="spellEnd"/>
      <w:r>
        <w:t xml:space="preserve"> Gottes/ Gott </w:t>
      </w:r>
      <w:proofErr w:type="spellStart"/>
      <w:r>
        <w:t>vnd</w:t>
      </w:r>
      <w:proofErr w:type="spellEnd"/>
      <w:r>
        <w:t xml:space="preserve"> </w:t>
      </w:r>
      <w:proofErr w:type="spellStart"/>
      <w:r>
        <w:t>menschen</w:t>
      </w:r>
      <w:proofErr w:type="spellEnd"/>
      <w:r>
        <w:t xml:space="preserve">/ </w:t>
      </w:r>
      <w:proofErr w:type="spellStart"/>
      <w:r>
        <w:t>nit</w:t>
      </w:r>
      <w:proofErr w:type="spellEnd"/>
      <w:r>
        <w:t xml:space="preserve"> den </w:t>
      </w:r>
      <w:proofErr w:type="spellStart"/>
      <w:r>
        <w:t>standt</w:t>
      </w:r>
      <w:proofErr w:type="spellEnd"/>
      <w:r>
        <w:t xml:space="preserve"> </w:t>
      </w:r>
      <w:proofErr w:type="spellStart"/>
      <w:r>
        <w:t>vnd</w:t>
      </w:r>
      <w:proofErr w:type="spellEnd"/>
      <w:r>
        <w:t xml:space="preserve"> </w:t>
      </w:r>
      <w:proofErr w:type="spellStart"/>
      <w:r>
        <w:t>eer</w:t>
      </w:r>
      <w:proofErr w:type="spellEnd"/>
      <w:r>
        <w:t xml:space="preserve"> der andern </w:t>
      </w:r>
      <w:proofErr w:type="spellStart"/>
      <w:r>
        <w:t>person</w:t>
      </w:r>
      <w:proofErr w:type="spellEnd"/>
      <w:r>
        <w:t xml:space="preserve"> </w:t>
      </w:r>
      <w:proofErr w:type="spellStart"/>
      <w:r>
        <w:t>inn</w:t>
      </w:r>
      <w:proofErr w:type="spellEnd"/>
      <w:r>
        <w:t xml:space="preserve"> der göttlichen </w:t>
      </w:r>
      <w:proofErr w:type="spellStart"/>
      <w:r>
        <w:t>dreyfaltigkait</w:t>
      </w:r>
      <w:proofErr w:type="spellEnd"/>
      <w:r>
        <w:t xml:space="preserve"> gönnen/ </w:t>
      </w:r>
      <w:proofErr w:type="spellStart"/>
      <w:r>
        <w:t>sonder</w:t>
      </w:r>
      <w:proofErr w:type="spellEnd"/>
      <w:r>
        <w:t xml:space="preserve"> den Menschen Jesum/ ja denen der </w:t>
      </w:r>
      <w:proofErr w:type="spellStart"/>
      <w:r>
        <w:t>vns</w:t>
      </w:r>
      <w:proofErr w:type="spellEnd"/>
      <w:r>
        <w:t xml:space="preserve"> mit seinem </w:t>
      </w:r>
      <w:proofErr w:type="spellStart"/>
      <w:r>
        <w:t>blut</w:t>
      </w:r>
      <w:proofErr w:type="spellEnd"/>
      <w:r>
        <w:t xml:space="preserve"> </w:t>
      </w:r>
      <w:proofErr w:type="spellStart"/>
      <w:r>
        <w:t>haterlöset</w:t>
      </w:r>
      <w:proofErr w:type="spellEnd"/>
      <w:r>
        <w:t xml:space="preserve">/ gern </w:t>
      </w:r>
      <w:proofErr w:type="spellStart"/>
      <w:r>
        <w:t>herauß</w:t>
      </w:r>
      <w:proofErr w:type="spellEnd"/>
      <w:r>
        <w:t xml:space="preserve"> </w:t>
      </w:r>
      <w:proofErr w:type="spellStart"/>
      <w:r>
        <w:t>wolten</w:t>
      </w:r>
      <w:proofErr w:type="spellEnd"/>
      <w:r>
        <w:t xml:space="preserve"> </w:t>
      </w:r>
      <w:proofErr w:type="spellStart"/>
      <w:r>
        <w:t>werffen</w:t>
      </w:r>
      <w:proofErr w:type="spellEnd"/>
      <w:r>
        <w:t xml:space="preserve"> oder </w:t>
      </w:r>
      <w:proofErr w:type="spellStart"/>
      <w:r>
        <w:t>zirclen</w:t>
      </w:r>
      <w:proofErr w:type="spellEnd"/>
      <w:r>
        <w:t xml:space="preserve">. </w:t>
      </w:r>
    </w:p>
    <w:p w14:paraId="51BC4D03" w14:textId="77777777" w:rsidR="00AD0B2B" w:rsidRDefault="00AD0B2B" w:rsidP="00AD0B2B">
      <w:pPr>
        <w:pStyle w:val="StandardWeb"/>
      </w:pPr>
      <w:r>
        <w:t xml:space="preserve">Ich widersprich auch (wie sie es nennen) allen </w:t>
      </w:r>
      <w:proofErr w:type="spellStart"/>
      <w:r>
        <w:t>Sacramentieren</w:t>
      </w:r>
      <w:proofErr w:type="spellEnd"/>
      <w:r>
        <w:t xml:space="preserve">/ das ist/ allen denen/ die </w:t>
      </w:r>
      <w:proofErr w:type="spellStart"/>
      <w:r>
        <w:t>vnrecht</w:t>
      </w:r>
      <w:proofErr w:type="spellEnd"/>
      <w:r>
        <w:t xml:space="preserve">/ abgöttisch/ </w:t>
      </w:r>
      <w:proofErr w:type="spellStart"/>
      <w:r>
        <w:t>vnd</w:t>
      </w:r>
      <w:proofErr w:type="spellEnd"/>
      <w:r>
        <w:t xml:space="preserve"> irrig wider die </w:t>
      </w:r>
      <w:proofErr w:type="spellStart"/>
      <w:r>
        <w:t>gloria</w:t>
      </w:r>
      <w:proofErr w:type="spellEnd"/>
      <w:r>
        <w:t xml:space="preserve"> Christi/ vom H. </w:t>
      </w:r>
      <w:proofErr w:type="spellStart"/>
      <w:r>
        <w:t>Sacrament</w:t>
      </w:r>
      <w:proofErr w:type="spellEnd"/>
      <w:r>
        <w:t xml:space="preserve">/ </w:t>
      </w:r>
      <w:proofErr w:type="spellStart"/>
      <w:r>
        <w:t>vnd</w:t>
      </w:r>
      <w:proofErr w:type="spellEnd"/>
      <w:r>
        <w:t xml:space="preserve"> des Herren </w:t>
      </w:r>
      <w:proofErr w:type="spellStart"/>
      <w:r>
        <w:t>Nachtmal</w:t>
      </w:r>
      <w:proofErr w:type="spellEnd"/>
      <w:r>
        <w:t xml:space="preserve"> halten/ </w:t>
      </w:r>
      <w:proofErr w:type="spellStart"/>
      <w:r>
        <w:t>leren</w:t>
      </w:r>
      <w:proofErr w:type="spellEnd"/>
      <w:r>
        <w:t xml:space="preserve"> oder glauben/ Allen denen/ welche wider des Herren Christi </w:t>
      </w:r>
      <w:proofErr w:type="spellStart"/>
      <w:r>
        <w:t>wort</w:t>
      </w:r>
      <w:proofErr w:type="spellEnd"/>
      <w:r>
        <w:t xml:space="preserve"> </w:t>
      </w:r>
      <w:proofErr w:type="spellStart"/>
      <w:r>
        <w:t>vnd</w:t>
      </w:r>
      <w:proofErr w:type="spellEnd"/>
      <w:r>
        <w:t xml:space="preserve"> </w:t>
      </w:r>
      <w:proofErr w:type="spellStart"/>
      <w:r>
        <w:lastRenderedPageBreak/>
        <w:t>warheit</w:t>
      </w:r>
      <w:proofErr w:type="spellEnd"/>
      <w:r>
        <w:t xml:space="preserve">/ auch wider sein göttliche </w:t>
      </w:r>
      <w:proofErr w:type="spellStart"/>
      <w:r>
        <w:t>einsatzung</w:t>
      </w:r>
      <w:proofErr w:type="spellEnd"/>
      <w:r>
        <w:t xml:space="preserve"> </w:t>
      </w:r>
      <w:proofErr w:type="spellStart"/>
      <w:r>
        <w:t>vnd</w:t>
      </w:r>
      <w:proofErr w:type="spellEnd"/>
      <w:r>
        <w:t xml:space="preserve"> </w:t>
      </w:r>
      <w:proofErr w:type="spellStart"/>
      <w:r>
        <w:t>herrlicheit</w:t>
      </w:r>
      <w:proofErr w:type="spellEnd"/>
      <w:r>
        <w:t xml:space="preserve"> beim </w:t>
      </w:r>
      <w:proofErr w:type="spellStart"/>
      <w:r>
        <w:t>Nachtmal</w:t>
      </w:r>
      <w:proofErr w:type="spellEnd"/>
      <w:r>
        <w:t xml:space="preserve"> </w:t>
      </w:r>
      <w:proofErr w:type="spellStart"/>
      <w:r>
        <w:t>ainigerlay</w:t>
      </w:r>
      <w:proofErr w:type="spellEnd"/>
      <w:r>
        <w:t xml:space="preserve"> weise </w:t>
      </w:r>
      <w:proofErr w:type="spellStart"/>
      <w:r>
        <w:t>ettwas</w:t>
      </w:r>
      <w:proofErr w:type="spellEnd"/>
      <w:r>
        <w:t xml:space="preserve"> thun/ </w:t>
      </w:r>
      <w:proofErr w:type="spellStart"/>
      <w:r>
        <w:t>handlen</w:t>
      </w:r>
      <w:proofErr w:type="spellEnd"/>
      <w:r>
        <w:t xml:space="preserve"> </w:t>
      </w:r>
      <w:proofErr w:type="spellStart"/>
      <w:r>
        <w:t>odder</w:t>
      </w:r>
      <w:proofErr w:type="spellEnd"/>
      <w:r>
        <w:t xml:space="preserve"> </w:t>
      </w:r>
      <w:proofErr w:type="spellStart"/>
      <w:r>
        <w:t>fürgeben</w:t>
      </w:r>
      <w:proofErr w:type="spellEnd"/>
      <w:r>
        <w:t xml:space="preserve">. </w:t>
      </w:r>
    </w:p>
    <w:p w14:paraId="3FE35D02" w14:textId="77777777" w:rsidR="00AD0B2B" w:rsidRDefault="00AD0B2B" w:rsidP="00AD0B2B">
      <w:pPr>
        <w:pStyle w:val="StandardWeb"/>
      </w:pPr>
      <w:proofErr w:type="spellStart"/>
      <w:r>
        <w:t>Sowol</w:t>
      </w:r>
      <w:proofErr w:type="spellEnd"/>
      <w:r>
        <w:t xml:space="preserve"> ich denen allen widersprich/ die den leib </w:t>
      </w:r>
      <w:proofErr w:type="spellStart"/>
      <w:r>
        <w:t>vnd</w:t>
      </w:r>
      <w:proofErr w:type="spellEnd"/>
      <w:r>
        <w:t xml:space="preserve"> </w:t>
      </w:r>
      <w:proofErr w:type="spellStart"/>
      <w:r>
        <w:t>blut</w:t>
      </w:r>
      <w:proofErr w:type="spellEnd"/>
      <w:r>
        <w:t xml:space="preserve"> </w:t>
      </w:r>
      <w:proofErr w:type="spellStart"/>
      <w:r>
        <w:t>vnsers</w:t>
      </w:r>
      <w:proofErr w:type="spellEnd"/>
      <w:r>
        <w:t xml:space="preserve"> Herrn Jesu Christi/ </w:t>
      </w:r>
      <w:proofErr w:type="spellStart"/>
      <w:r>
        <w:t>nit</w:t>
      </w:r>
      <w:proofErr w:type="spellEnd"/>
      <w:r>
        <w:t xml:space="preserve"> wöllen die </w:t>
      </w:r>
      <w:proofErr w:type="spellStart"/>
      <w:r>
        <w:t>ware</w:t>
      </w:r>
      <w:proofErr w:type="spellEnd"/>
      <w:r>
        <w:t xml:space="preserve"> </w:t>
      </w:r>
      <w:proofErr w:type="spellStart"/>
      <w:r>
        <w:t>lebendigmachende</w:t>
      </w:r>
      <w:proofErr w:type="spellEnd"/>
      <w:r>
        <w:t xml:space="preserve"> speise </w:t>
      </w:r>
      <w:proofErr w:type="spellStart"/>
      <w:r>
        <w:t>vnd</w:t>
      </w:r>
      <w:proofErr w:type="spellEnd"/>
      <w:r>
        <w:t xml:space="preserve"> </w:t>
      </w:r>
      <w:proofErr w:type="spellStart"/>
      <w:r>
        <w:t>tranck</w:t>
      </w:r>
      <w:proofErr w:type="spellEnd"/>
      <w:r>
        <w:t xml:space="preserve"> aller </w:t>
      </w:r>
      <w:proofErr w:type="spellStart"/>
      <w:r>
        <w:t>Christglaubigen</w:t>
      </w:r>
      <w:proofErr w:type="spellEnd"/>
      <w:r>
        <w:t xml:space="preserve"> </w:t>
      </w:r>
      <w:proofErr w:type="spellStart"/>
      <w:r>
        <w:t>hertzen</w:t>
      </w:r>
      <w:proofErr w:type="spellEnd"/>
      <w:r>
        <w:t xml:space="preserve"> </w:t>
      </w:r>
      <w:proofErr w:type="spellStart"/>
      <w:r>
        <w:t>vnnd</w:t>
      </w:r>
      <w:proofErr w:type="spellEnd"/>
      <w:r>
        <w:t xml:space="preserve"> </w:t>
      </w:r>
      <w:proofErr w:type="spellStart"/>
      <w:r>
        <w:t>seelen</w:t>
      </w:r>
      <w:proofErr w:type="spellEnd"/>
      <w:r>
        <w:t xml:space="preserve"> </w:t>
      </w:r>
      <w:proofErr w:type="spellStart"/>
      <w:r>
        <w:t>inn</w:t>
      </w:r>
      <w:proofErr w:type="spellEnd"/>
      <w:r>
        <w:t xml:space="preserve"> der </w:t>
      </w:r>
      <w:proofErr w:type="spellStart"/>
      <w:r>
        <w:t>warhait</w:t>
      </w:r>
      <w:proofErr w:type="spellEnd"/>
      <w:r>
        <w:t xml:space="preserve">/ VERE sein lassen. </w:t>
      </w:r>
    </w:p>
    <w:p w14:paraId="1073E54E" w14:textId="77777777" w:rsidR="00AD0B2B" w:rsidRDefault="00AD0B2B" w:rsidP="00AD0B2B">
      <w:pPr>
        <w:pStyle w:val="StandardWeb"/>
      </w:pPr>
      <w:proofErr w:type="spellStart"/>
      <w:r>
        <w:t>Vnd</w:t>
      </w:r>
      <w:proofErr w:type="spellEnd"/>
      <w:r>
        <w:t xml:space="preserve"> </w:t>
      </w:r>
      <w:proofErr w:type="spellStart"/>
      <w:r>
        <w:t>kurtzlich</w:t>
      </w:r>
      <w:proofErr w:type="spellEnd"/>
      <w:r>
        <w:t xml:space="preserve">/ </w:t>
      </w:r>
      <w:proofErr w:type="spellStart"/>
      <w:r>
        <w:t>widersag</w:t>
      </w:r>
      <w:proofErr w:type="spellEnd"/>
      <w:r>
        <w:t xml:space="preserve"> ich allen denen/ welche die </w:t>
      </w:r>
      <w:proofErr w:type="spellStart"/>
      <w:r>
        <w:t>Justification</w:t>
      </w:r>
      <w:proofErr w:type="spellEnd"/>
      <w:r>
        <w:t xml:space="preserve">/ das ist/ die </w:t>
      </w:r>
      <w:proofErr w:type="spellStart"/>
      <w:r>
        <w:t>gerechtwerdung</w:t>
      </w:r>
      <w:proofErr w:type="spellEnd"/>
      <w:r>
        <w:t xml:space="preserve"> des </w:t>
      </w:r>
      <w:proofErr w:type="spellStart"/>
      <w:r>
        <w:t>sünders</w:t>
      </w:r>
      <w:proofErr w:type="spellEnd"/>
      <w:r>
        <w:t xml:space="preserve">/ </w:t>
      </w:r>
      <w:proofErr w:type="spellStart"/>
      <w:r>
        <w:t>vergebung</w:t>
      </w:r>
      <w:proofErr w:type="spellEnd"/>
      <w:r>
        <w:t xml:space="preserve"> der </w:t>
      </w:r>
      <w:proofErr w:type="spellStart"/>
      <w:r>
        <w:t>sünden</w:t>
      </w:r>
      <w:proofErr w:type="spellEnd"/>
      <w:r>
        <w:t xml:space="preserve">/ Gnad/ Gerechtigkeit/ </w:t>
      </w:r>
      <w:proofErr w:type="spellStart"/>
      <w:r>
        <w:t>vnd</w:t>
      </w:r>
      <w:proofErr w:type="spellEnd"/>
      <w:r>
        <w:t xml:space="preserve"> die ewige </w:t>
      </w:r>
      <w:proofErr w:type="spellStart"/>
      <w:r>
        <w:t>seligkait</w:t>
      </w:r>
      <w:proofErr w:type="spellEnd"/>
      <w:r>
        <w:t xml:space="preserve">/ </w:t>
      </w:r>
      <w:proofErr w:type="spellStart"/>
      <w:r>
        <w:t>nit</w:t>
      </w:r>
      <w:proofErr w:type="spellEnd"/>
      <w:r>
        <w:t xml:space="preserve"> allein bey </w:t>
      </w:r>
      <w:proofErr w:type="spellStart"/>
      <w:r>
        <w:t>gott</w:t>
      </w:r>
      <w:proofErr w:type="spellEnd"/>
      <w:r>
        <w:t xml:space="preserve"> </w:t>
      </w:r>
      <w:proofErr w:type="spellStart"/>
      <w:r>
        <w:t>vnd</w:t>
      </w:r>
      <w:proofErr w:type="spellEnd"/>
      <w:r>
        <w:t xml:space="preserve"> </w:t>
      </w:r>
      <w:proofErr w:type="spellStart"/>
      <w:r>
        <w:t>vnserm</w:t>
      </w:r>
      <w:proofErr w:type="spellEnd"/>
      <w:r>
        <w:t xml:space="preserve"> Herren Jesu Christo suchen/ noch den Samen </w:t>
      </w:r>
      <w:proofErr w:type="spellStart"/>
      <w:r>
        <w:t>Abrahe</w:t>
      </w:r>
      <w:proofErr w:type="spellEnd"/>
      <w:r>
        <w:t xml:space="preserve"> den </w:t>
      </w:r>
      <w:proofErr w:type="spellStart"/>
      <w:r>
        <w:t>herrn</w:t>
      </w:r>
      <w:proofErr w:type="spellEnd"/>
      <w:r>
        <w:t xml:space="preserve"> Christum </w:t>
      </w:r>
      <w:proofErr w:type="spellStart"/>
      <w:r>
        <w:t>gantz</w:t>
      </w:r>
      <w:proofErr w:type="spellEnd"/>
      <w:r>
        <w:t xml:space="preserve">/ </w:t>
      </w:r>
      <w:proofErr w:type="spellStart"/>
      <w:r>
        <w:t>vnsern</w:t>
      </w:r>
      <w:proofErr w:type="spellEnd"/>
      <w:r>
        <w:t xml:space="preserve"> </w:t>
      </w:r>
      <w:proofErr w:type="spellStart"/>
      <w:r>
        <w:t>gantzen</w:t>
      </w:r>
      <w:proofErr w:type="spellEnd"/>
      <w:r>
        <w:t xml:space="preserve"> </w:t>
      </w:r>
      <w:proofErr w:type="spellStart"/>
      <w:r>
        <w:t>erlöser</w:t>
      </w:r>
      <w:proofErr w:type="spellEnd"/>
      <w:r>
        <w:t xml:space="preserve">/ </w:t>
      </w:r>
      <w:proofErr w:type="spellStart"/>
      <w:r>
        <w:t>vnd</w:t>
      </w:r>
      <w:proofErr w:type="spellEnd"/>
      <w:r>
        <w:t xml:space="preserve"> </w:t>
      </w:r>
      <w:proofErr w:type="spellStart"/>
      <w:r>
        <w:t>gantzen</w:t>
      </w:r>
      <w:proofErr w:type="spellEnd"/>
      <w:r>
        <w:t xml:space="preserve"> </w:t>
      </w:r>
      <w:proofErr w:type="spellStart"/>
      <w:r>
        <w:t>seligmacher</w:t>
      </w:r>
      <w:proofErr w:type="spellEnd"/>
      <w:r>
        <w:t xml:space="preserve">/ </w:t>
      </w:r>
      <w:proofErr w:type="spellStart"/>
      <w:r>
        <w:t>nit</w:t>
      </w:r>
      <w:proofErr w:type="spellEnd"/>
      <w:r>
        <w:t xml:space="preserve"> wöllen lassen bleiben/ </w:t>
      </w:r>
      <w:proofErr w:type="spellStart"/>
      <w:r>
        <w:t>sonder</w:t>
      </w:r>
      <w:proofErr w:type="spellEnd"/>
      <w:r>
        <w:t xml:space="preserve"> sein </w:t>
      </w:r>
      <w:proofErr w:type="spellStart"/>
      <w:r>
        <w:t>fleisch</w:t>
      </w:r>
      <w:proofErr w:type="spellEnd"/>
      <w:r>
        <w:t xml:space="preserve"> </w:t>
      </w:r>
      <w:proofErr w:type="spellStart"/>
      <w:r>
        <w:t>vnd</w:t>
      </w:r>
      <w:proofErr w:type="spellEnd"/>
      <w:r>
        <w:t xml:space="preserve"> </w:t>
      </w:r>
      <w:proofErr w:type="spellStart"/>
      <w:r>
        <w:t>blut</w:t>
      </w:r>
      <w:proofErr w:type="spellEnd"/>
      <w:r>
        <w:t xml:space="preserve"> in der Gloria/ vom </w:t>
      </w:r>
      <w:proofErr w:type="spellStart"/>
      <w:r>
        <w:t>ampt</w:t>
      </w:r>
      <w:proofErr w:type="spellEnd"/>
      <w:r>
        <w:t xml:space="preserve"> </w:t>
      </w:r>
      <w:proofErr w:type="spellStart"/>
      <w:r>
        <w:t>vnd</w:t>
      </w:r>
      <w:proofErr w:type="spellEnd"/>
      <w:r>
        <w:t xml:space="preserve"> </w:t>
      </w:r>
      <w:proofErr w:type="spellStart"/>
      <w:r>
        <w:t>werck</w:t>
      </w:r>
      <w:proofErr w:type="spellEnd"/>
      <w:r>
        <w:t xml:space="preserve"> der </w:t>
      </w:r>
      <w:proofErr w:type="spellStart"/>
      <w:r>
        <w:t>Justification</w:t>
      </w:r>
      <w:proofErr w:type="spellEnd"/>
      <w:r>
        <w:t xml:space="preserve"> oder </w:t>
      </w:r>
      <w:proofErr w:type="spellStart"/>
      <w:r>
        <w:t>gerechtmachung</w:t>
      </w:r>
      <w:proofErr w:type="spellEnd"/>
      <w:r>
        <w:t xml:space="preserve">/ wider die </w:t>
      </w:r>
      <w:proofErr w:type="spellStart"/>
      <w:r>
        <w:t>herrlichait</w:t>
      </w:r>
      <w:proofErr w:type="spellEnd"/>
      <w:r>
        <w:t xml:space="preserve"> des </w:t>
      </w:r>
      <w:proofErr w:type="spellStart"/>
      <w:r>
        <w:t>menschen</w:t>
      </w:r>
      <w:proofErr w:type="spellEnd"/>
      <w:r>
        <w:t xml:space="preserve"> Christi ausschließen/ oder auch </w:t>
      </w:r>
      <w:proofErr w:type="spellStart"/>
      <w:r>
        <w:t>anderßwa</w:t>
      </w:r>
      <w:proofErr w:type="spellEnd"/>
      <w:r>
        <w:t xml:space="preserve">/ dann beim himmlischen hohen </w:t>
      </w:r>
      <w:proofErr w:type="spellStart"/>
      <w:r>
        <w:t>priester</w:t>
      </w:r>
      <w:proofErr w:type="spellEnd"/>
      <w:r>
        <w:t xml:space="preserve"> Christo/ Gnade/ </w:t>
      </w:r>
      <w:proofErr w:type="spellStart"/>
      <w:r>
        <w:t>ablaß</w:t>
      </w:r>
      <w:proofErr w:type="spellEnd"/>
      <w:r>
        <w:t xml:space="preserve">/ </w:t>
      </w:r>
      <w:proofErr w:type="spellStart"/>
      <w:r>
        <w:t>vnnd</w:t>
      </w:r>
      <w:proofErr w:type="spellEnd"/>
      <w:r>
        <w:t xml:space="preserve"> </w:t>
      </w:r>
      <w:proofErr w:type="spellStart"/>
      <w:r>
        <w:t>vergebung</w:t>
      </w:r>
      <w:proofErr w:type="spellEnd"/>
      <w:r>
        <w:t xml:space="preserve"> der </w:t>
      </w:r>
      <w:proofErr w:type="spellStart"/>
      <w:r>
        <w:t>sünden</w:t>
      </w:r>
      <w:proofErr w:type="spellEnd"/>
      <w:r>
        <w:t xml:space="preserve"> wöllen holen oder suchen. </w:t>
      </w:r>
    </w:p>
    <w:p w14:paraId="49309111" w14:textId="77777777" w:rsidR="00AD0B2B" w:rsidRDefault="00AD0B2B" w:rsidP="00AD0B2B">
      <w:pPr>
        <w:pStyle w:val="StandardWeb"/>
      </w:pPr>
      <w:r>
        <w:t xml:space="preserve">Mit deren oberzelten keinem/ </w:t>
      </w:r>
      <w:proofErr w:type="spellStart"/>
      <w:r>
        <w:t>wil</w:t>
      </w:r>
      <w:proofErr w:type="spellEnd"/>
      <w:r>
        <w:t xml:space="preserve"> ich jetzt </w:t>
      </w:r>
      <w:proofErr w:type="spellStart"/>
      <w:r>
        <w:t>vnd</w:t>
      </w:r>
      <w:proofErr w:type="spellEnd"/>
      <w:r>
        <w:t xml:space="preserve"> am Jüngsten tage </w:t>
      </w:r>
      <w:proofErr w:type="spellStart"/>
      <w:r>
        <w:t>thail</w:t>
      </w:r>
      <w:proofErr w:type="spellEnd"/>
      <w:r>
        <w:t xml:space="preserve"> haben/ </w:t>
      </w:r>
      <w:proofErr w:type="spellStart"/>
      <w:r>
        <w:t>sonder</w:t>
      </w:r>
      <w:proofErr w:type="spellEnd"/>
      <w:r>
        <w:t xml:space="preserve"> </w:t>
      </w:r>
      <w:proofErr w:type="spellStart"/>
      <w:r>
        <w:t>bekhenne</w:t>
      </w:r>
      <w:proofErr w:type="spellEnd"/>
      <w:r>
        <w:t xml:space="preserve"> frey Christum Jesum das mit allmächtige </w:t>
      </w:r>
      <w:proofErr w:type="spellStart"/>
      <w:r>
        <w:t>wort</w:t>
      </w:r>
      <w:proofErr w:type="spellEnd"/>
      <w:r>
        <w:t xml:space="preserve"> </w:t>
      </w:r>
      <w:proofErr w:type="spellStart"/>
      <w:r>
        <w:t>vnd</w:t>
      </w:r>
      <w:proofErr w:type="spellEnd"/>
      <w:r>
        <w:t xml:space="preserve"> den ewigen </w:t>
      </w:r>
      <w:proofErr w:type="spellStart"/>
      <w:r>
        <w:t>sun</w:t>
      </w:r>
      <w:proofErr w:type="spellEnd"/>
      <w:r>
        <w:t xml:space="preserve"> </w:t>
      </w:r>
      <w:proofErr w:type="spellStart"/>
      <w:r>
        <w:t>gottes</w:t>
      </w:r>
      <w:proofErr w:type="spellEnd"/>
      <w:r>
        <w:t xml:space="preserve"> seines </w:t>
      </w:r>
      <w:proofErr w:type="spellStart"/>
      <w:r>
        <w:t>vattern</w:t>
      </w:r>
      <w:proofErr w:type="spellEnd"/>
      <w:r>
        <w:t xml:space="preserve">/ das er </w:t>
      </w:r>
      <w:proofErr w:type="spellStart"/>
      <w:r>
        <w:t>inn</w:t>
      </w:r>
      <w:proofErr w:type="spellEnd"/>
      <w:r>
        <w:t xml:space="preserve"> der </w:t>
      </w:r>
      <w:proofErr w:type="spellStart"/>
      <w:r>
        <w:t>völle</w:t>
      </w:r>
      <w:proofErr w:type="spellEnd"/>
      <w:r>
        <w:t xml:space="preserve"> der </w:t>
      </w:r>
      <w:proofErr w:type="spellStart"/>
      <w:r>
        <w:t>zeitt</w:t>
      </w:r>
      <w:proofErr w:type="spellEnd"/>
      <w:r>
        <w:t xml:space="preserve"> </w:t>
      </w:r>
      <w:proofErr w:type="spellStart"/>
      <w:r>
        <w:t>auß</w:t>
      </w:r>
      <w:proofErr w:type="spellEnd"/>
      <w:r>
        <w:t xml:space="preserve"> Maria der H. </w:t>
      </w:r>
      <w:proofErr w:type="spellStart"/>
      <w:r>
        <w:t>Junckfrawen</w:t>
      </w:r>
      <w:proofErr w:type="spellEnd"/>
      <w:r>
        <w:t xml:space="preserve"> </w:t>
      </w:r>
      <w:proofErr w:type="spellStart"/>
      <w:r>
        <w:t>mensch</w:t>
      </w:r>
      <w:proofErr w:type="spellEnd"/>
      <w:r>
        <w:t xml:space="preserve"> worden/ am </w:t>
      </w:r>
      <w:proofErr w:type="spellStart"/>
      <w:r>
        <w:t>Creütz</w:t>
      </w:r>
      <w:proofErr w:type="spellEnd"/>
      <w:r>
        <w:t xml:space="preserve"> für </w:t>
      </w:r>
      <w:proofErr w:type="spellStart"/>
      <w:r>
        <w:t>vnsere</w:t>
      </w:r>
      <w:proofErr w:type="spellEnd"/>
      <w:r>
        <w:t xml:space="preserve"> </w:t>
      </w:r>
      <w:proofErr w:type="spellStart"/>
      <w:r>
        <w:t>sünd</w:t>
      </w:r>
      <w:proofErr w:type="spellEnd"/>
      <w:r>
        <w:t xml:space="preserve"> gestorben/ </w:t>
      </w:r>
      <w:proofErr w:type="spellStart"/>
      <w:r>
        <w:t>vnd</w:t>
      </w:r>
      <w:proofErr w:type="spellEnd"/>
      <w:r>
        <w:t xml:space="preserve"> am dritten tage von den </w:t>
      </w:r>
      <w:proofErr w:type="spellStart"/>
      <w:r>
        <w:t>todten</w:t>
      </w:r>
      <w:proofErr w:type="spellEnd"/>
      <w:r>
        <w:t xml:space="preserve"> wider </w:t>
      </w:r>
      <w:proofErr w:type="spellStart"/>
      <w:r>
        <w:t>aufferstanden</w:t>
      </w:r>
      <w:proofErr w:type="spellEnd"/>
      <w:r>
        <w:t xml:space="preserve">/ </w:t>
      </w:r>
      <w:proofErr w:type="spellStart"/>
      <w:r>
        <w:t>hinauff</w:t>
      </w:r>
      <w:proofErr w:type="spellEnd"/>
      <w:r>
        <w:t xml:space="preserve"> </w:t>
      </w:r>
      <w:proofErr w:type="spellStart"/>
      <w:r>
        <w:t>inn</w:t>
      </w:r>
      <w:proofErr w:type="spellEnd"/>
      <w:r>
        <w:t xml:space="preserve"> </w:t>
      </w:r>
      <w:proofErr w:type="spellStart"/>
      <w:r>
        <w:t>himmel</w:t>
      </w:r>
      <w:proofErr w:type="spellEnd"/>
      <w:r>
        <w:t xml:space="preserve"> </w:t>
      </w:r>
      <w:proofErr w:type="spellStart"/>
      <w:r>
        <w:t>gestigen</w:t>
      </w:r>
      <w:proofErr w:type="spellEnd"/>
      <w:r>
        <w:t xml:space="preserve">/ sitzet zu der rechten seines allmächtigen </w:t>
      </w:r>
      <w:proofErr w:type="spellStart"/>
      <w:r>
        <w:t>vaters</w:t>
      </w:r>
      <w:proofErr w:type="spellEnd"/>
      <w:r>
        <w:t xml:space="preserve"> </w:t>
      </w:r>
      <w:proofErr w:type="spellStart"/>
      <w:r>
        <w:t>vnd</w:t>
      </w:r>
      <w:proofErr w:type="spellEnd"/>
      <w:r>
        <w:t xml:space="preserve"> durch den h. geist regieret/ wie </w:t>
      </w:r>
      <w:proofErr w:type="spellStart"/>
      <w:r>
        <w:t>jme</w:t>
      </w:r>
      <w:proofErr w:type="spellEnd"/>
      <w:r>
        <w:t xml:space="preserve"> dann der </w:t>
      </w:r>
      <w:proofErr w:type="spellStart"/>
      <w:r>
        <w:t>vatter</w:t>
      </w:r>
      <w:proofErr w:type="spellEnd"/>
      <w:r>
        <w:t xml:space="preserve"> allen </w:t>
      </w:r>
      <w:proofErr w:type="spellStart"/>
      <w:r>
        <w:t>gewalt</w:t>
      </w:r>
      <w:proofErr w:type="spellEnd"/>
      <w:r>
        <w:t xml:space="preserve"> hat gegeben im </w:t>
      </w:r>
      <w:proofErr w:type="spellStart"/>
      <w:r>
        <w:t>himmel</w:t>
      </w:r>
      <w:proofErr w:type="spellEnd"/>
      <w:r>
        <w:t xml:space="preserve"> </w:t>
      </w:r>
      <w:proofErr w:type="spellStart"/>
      <w:r>
        <w:t>vnnd</w:t>
      </w:r>
      <w:proofErr w:type="spellEnd"/>
      <w:r>
        <w:t xml:space="preserve"> erden/ wie er ihn auch vor allen dingen zum </w:t>
      </w:r>
      <w:proofErr w:type="spellStart"/>
      <w:r>
        <w:t>haupte</w:t>
      </w:r>
      <w:proofErr w:type="spellEnd"/>
      <w:r>
        <w:t xml:space="preserve"> seiner gemein oder der Christlichen Kirchen gesetzt/ </w:t>
      </w:r>
      <w:proofErr w:type="spellStart"/>
      <w:r>
        <w:t>vnnd</w:t>
      </w:r>
      <w:proofErr w:type="spellEnd"/>
      <w:r>
        <w:t xml:space="preserve"> </w:t>
      </w:r>
      <w:proofErr w:type="spellStart"/>
      <w:r>
        <w:t>vber</w:t>
      </w:r>
      <w:proofErr w:type="spellEnd"/>
      <w:r>
        <w:t xml:space="preserve"> alle </w:t>
      </w:r>
      <w:proofErr w:type="spellStart"/>
      <w:r>
        <w:t>himmel</w:t>
      </w:r>
      <w:proofErr w:type="spellEnd"/>
      <w:r>
        <w:t xml:space="preserve"> hat erhöhet/ von dannen er auch </w:t>
      </w:r>
      <w:proofErr w:type="spellStart"/>
      <w:r>
        <w:t>künfftig</w:t>
      </w:r>
      <w:proofErr w:type="spellEnd"/>
      <w:r>
        <w:t xml:space="preserve"> ist zurichten die lebendigen </w:t>
      </w:r>
      <w:proofErr w:type="spellStart"/>
      <w:r>
        <w:t>vnd</w:t>
      </w:r>
      <w:proofErr w:type="spellEnd"/>
      <w:r>
        <w:t xml:space="preserve"> die </w:t>
      </w:r>
      <w:proofErr w:type="spellStart"/>
      <w:r>
        <w:t>todten</w:t>
      </w:r>
      <w:proofErr w:type="spellEnd"/>
      <w:r>
        <w:t xml:space="preserve">. </w:t>
      </w:r>
    </w:p>
    <w:p w14:paraId="673A07B3" w14:textId="77777777" w:rsidR="00AD0B2B" w:rsidRDefault="00AD0B2B" w:rsidP="00AD0B2B">
      <w:pPr>
        <w:pStyle w:val="StandardWeb"/>
      </w:pPr>
      <w:proofErr w:type="spellStart"/>
      <w:r>
        <w:t>Disen</w:t>
      </w:r>
      <w:proofErr w:type="spellEnd"/>
      <w:r>
        <w:t xml:space="preserve"> Jesum </w:t>
      </w:r>
      <w:proofErr w:type="spellStart"/>
      <w:r>
        <w:t>Nazarenum</w:t>
      </w:r>
      <w:proofErr w:type="spellEnd"/>
      <w:r>
        <w:t xml:space="preserve">/ erkenne ich für meinen </w:t>
      </w:r>
      <w:proofErr w:type="spellStart"/>
      <w:r>
        <w:t>ainigen</w:t>
      </w:r>
      <w:proofErr w:type="spellEnd"/>
      <w:r>
        <w:t xml:space="preserve"> </w:t>
      </w:r>
      <w:proofErr w:type="spellStart"/>
      <w:r>
        <w:t>erlöser</w:t>
      </w:r>
      <w:proofErr w:type="spellEnd"/>
      <w:r>
        <w:t xml:space="preserve">/ gerecht </w:t>
      </w:r>
      <w:proofErr w:type="spellStart"/>
      <w:r>
        <w:t>vnd</w:t>
      </w:r>
      <w:proofErr w:type="spellEnd"/>
      <w:r>
        <w:t xml:space="preserve"> </w:t>
      </w:r>
      <w:proofErr w:type="spellStart"/>
      <w:r>
        <w:t>seligmacher</w:t>
      </w:r>
      <w:proofErr w:type="spellEnd"/>
      <w:r>
        <w:t xml:space="preserve">/ auch für meinen Herrn </w:t>
      </w:r>
      <w:proofErr w:type="spellStart"/>
      <w:r>
        <w:t>vnd</w:t>
      </w:r>
      <w:proofErr w:type="spellEnd"/>
      <w:r>
        <w:t xml:space="preserve"> Gott/ Gott </w:t>
      </w:r>
      <w:proofErr w:type="spellStart"/>
      <w:r>
        <w:t>vnd</w:t>
      </w:r>
      <w:proofErr w:type="spellEnd"/>
      <w:r>
        <w:t xml:space="preserve"> </w:t>
      </w:r>
      <w:proofErr w:type="spellStart"/>
      <w:r>
        <w:t>mensch</w:t>
      </w:r>
      <w:proofErr w:type="spellEnd"/>
      <w:r>
        <w:t xml:space="preserve">/ nach seiner </w:t>
      </w:r>
      <w:proofErr w:type="spellStart"/>
      <w:r>
        <w:t>personlichen</w:t>
      </w:r>
      <w:proofErr w:type="spellEnd"/>
      <w:r>
        <w:t xml:space="preserve"> </w:t>
      </w:r>
      <w:proofErr w:type="spellStart"/>
      <w:r>
        <w:t>ainigkait</w:t>
      </w:r>
      <w:proofErr w:type="spellEnd"/>
      <w:r>
        <w:t xml:space="preserve"> </w:t>
      </w:r>
      <w:proofErr w:type="spellStart"/>
      <w:r>
        <w:t>vnd</w:t>
      </w:r>
      <w:proofErr w:type="spellEnd"/>
      <w:r>
        <w:t xml:space="preserve"> </w:t>
      </w:r>
      <w:proofErr w:type="spellStart"/>
      <w:r>
        <w:t>gantzhait</w:t>
      </w:r>
      <w:proofErr w:type="spellEnd"/>
      <w:r>
        <w:t xml:space="preserve"> </w:t>
      </w:r>
      <w:proofErr w:type="spellStart"/>
      <w:r>
        <w:t>inn</w:t>
      </w:r>
      <w:proofErr w:type="spellEnd"/>
      <w:r>
        <w:t xml:space="preserve"> </w:t>
      </w:r>
      <w:proofErr w:type="spellStart"/>
      <w:r>
        <w:t>beden</w:t>
      </w:r>
      <w:proofErr w:type="spellEnd"/>
      <w:r>
        <w:t xml:space="preserve"> Naturen </w:t>
      </w:r>
      <w:proofErr w:type="spellStart"/>
      <w:r>
        <w:t>vnzerthailig</w:t>
      </w:r>
      <w:proofErr w:type="spellEnd"/>
      <w:r>
        <w:t xml:space="preserve">/ Von welchem (wie Petrus sagt) alle Propheten </w:t>
      </w:r>
      <w:proofErr w:type="spellStart"/>
      <w:r>
        <w:t>zeügen</w:t>
      </w:r>
      <w:proofErr w:type="spellEnd"/>
      <w:r>
        <w:t xml:space="preserve">/ das durch seinen Namen alle die </w:t>
      </w:r>
      <w:proofErr w:type="spellStart"/>
      <w:r>
        <w:t>inn</w:t>
      </w:r>
      <w:proofErr w:type="spellEnd"/>
      <w:r>
        <w:t xml:space="preserve"> </w:t>
      </w:r>
      <w:proofErr w:type="spellStart"/>
      <w:r>
        <w:t>jn</w:t>
      </w:r>
      <w:proofErr w:type="spellEnd"/>
      <w:r>
        <w:t xml:space="preserve"> glauben/ </w:t>
      </w:r>
      <w:proofErr w:type="spellStart"/>
      <w:r>
        <w:t>vergebung</w:t>
      </w:r>
      <w:proofErr w:type="spellEnd"/>
      <w:r>
        <w:t xml:space="preserve"> der </w:t>
      </w:r>
      <w:proofErr w:type="spellStart"/>
      <w:r>
        <w:t>sünden</w:t>
      </w:r>
      <w:proofErr w:type="spellEnd"/>
      <w:r>
        <w:t xml:space="preserve"> </w:t>
      </w:r>
      <w:proofErr w:type="spellStart"/>
      <w:r>
        <w:t>empfahen</w:t>
      </w:r>
      <w:proofErr w:type="spellEnd"/>
      <w:r>
        <w:t xml:space="preserve"> sollen </w:t>
      </w:r>
      <w:proofErr w:type="spellStart"/>
      <w:r>
        <w:t>vnd</w:t>
      </w:r>
      <w:proofErr w:type="spellEnd"/>
      <w:r>
        <w:t xml:space="preserve"> gerecht werden. </w:t>
      </w:r>
    </w:p>
    <w:p w14:paraId="384645A7" w14:textId="77777777" w:rsidR="00AD0B2B" w:rsidRDefault="00AD0B2B" w:rsidP="00AD0B2B">
      <w:pPr>
        <w:pStyle w:val="StandardWeb"/>
      </w:pPr>
      <w:r>
        <w:t xml:space="preserve">Das ist nun meins </w:t>
      </w:r>
      <w:proofErr w:type="spellStart"/>
      <w:r>
        <w:t>glaubenns</w:t>
      </w:r>
      <w:proofErr w:type="spellEnd"/>
      <w:r>
        <w:t xml:space="preserve"> </w:t>
      </w:r>
      <w:proofErr w:type="spellStart"/>
      <w:r>
        <w:t>zeügknus</w:t>
      </w:r>
      <w:proofErr w:type="spellEnd"/>
      <w:r>
        <w:t xml:space="preserve"> </w:t>
      </w:r>
      <w:proofErr w:type="spellStart"/>
      <w:r>
        <w:t>vnd</w:t>
      </w:r>
      <w:proofErr w:type="spellEnd"/>
      <w:r>
        <w:t xml:space="preserve"> </w:t>
      </w:r>
      <w:proofErr w:type="spellStart"/>
      <w:r>
        <w:t>bekanntnus</w:t>
      </w:r>
      <w:proofErr w:type="spellEnd"/>
      <w:r>
        <w:t xml:space="preserve">/ </w:t>
      </w:r>
      <w:proofErr w:type="spellStart"/>
      <w:r>
        <w:t>welchs</w:t>
      </w:r>
      <w:proofErr w:type="spellEnd"/>
      <w:r>
        <w:t xml:space="preserve"> ich meiner </w:t>
      </w:r>
      <w:proofErr w:type="spellStart"/>
      <w:r>
        <w:t>notturfft</w:t>
      </w:r>
      <w:proofErr w:type="spellEnd"/>
      <w:r>
        <w:t xml:space="preserve"> nach auch </w:t>
      </w:r>
      <w:proofErr w:type="spellStart"/>
      <w:r>
        <w:t>alhie</w:t>
      </w:r>
      <w:proofErr w:type="spellEnd"/>
      <w:r>
        <w:t xml:space="preserve"> hab wöllen </w:t>
      </w:r>
      <w:proofErr w:type="spellStart"/>
      <w:r>
        <w:t>anzaygen</w:t>
      </w:r>
      <w:proofErr w:type="spellEnd"/>
      <w:r>
        <w:t xml:space="preserve">/ </w:t>
      </w:r>
      <w:proofErr w:type="spellStart"/>
      <w:r>
        <w:t>vnd</w:t>
      </w:r>
      <w:proofErr w:type="spellEnd"/>
      <w:r>
        <w:t xml:space="preserve"> mich aller </w:t>
      </w:r>
      <w:proofErr w:type="spellStart"/>
      <w:r>
        <w:t>ketzerey</w:t>
      </w:r>
      <w:proofErr w:type="spellEnd"/>
      <w:r>
        <w:t xml:space="preserve"> dadurch wöllen </w:t>
      </w:r>
      <w:proofErr w:type="spellStart"/>
      <w:r>
        <w:t>entschütten</w:t>
      </w:r>
      <w:proofErr w:type="spellEnd"/>
      <w:r>
        <w:t xml:space="preserve">/ Dann ich </w:t>
      </w:r>
      <w:proofErr w:type="spellStart"/>
      <w:r>
        <w:t>waiß</w:t>
      </w:r>
      <w:proofErr w:type="spellEnd"/>
      <w:r>
        <w:t xml:space="preserve"> auch mit </w:t>
      </w:r>
      <w:proofErr w:type="spellStart"/>
      <w:r>
        <w:t>zeügknus</w:t>
      </w:r>
      <w:proofErr w:type="spellEnd"/>
      <w:r>
        <w:t xml:space="preserve"> der H. </w:t>
      </w:r>
      <w:proofErr w:type="spellStart"/>
      <w:r>
        <w:t>schrifft</w:t>
      </w:r>
      <w:proofErr w:type="spellEnd"/>
      <w:r>
        <w:t xml:space="preserve">/ </w:t>
      </w:r>
      <w:proofErr w:type="spellStart"/>
      <w:r>
        <w:t>Got</w:t>
      </w:r>
      <w:proofErr w:type="spellEnd"/>
      <w:r>
        <w:t xml:space="preserve"> lob/ das es der </w:t>
      </w:r>
      <w:proofErr w:type="spellStart"/>
      <w:r>
        <w:t>ware</w:t>
      </w:r>
      <w:proofErr w:type="spellEnd"/>
      <w:r>
        <w:t xml:space="preserve"> rechtschaffene einige Christliche glaub ist/ </w:t>
      </w:r>
      <w:proofErr w:type="spellStart"/>
      <w:r>
        <w:t>duch</w:t>
      </w:r>
      <w:proofErr w:type="spellEnd"/>
      <w:r>
        <w:t xml:space="preserve"> welchen wir </w:t>
      </w:r>
      <w:proofErr w:type="spellStart"/>
      <w:r>
        <w:t>inn</w:t>
      </w:r>
      <w:proofErr w:type="spellEnd"/>
      <w:r>
        <w:t xml:space="preserve"> Christo vor Gott </w:t>
      </w:r>
      <w:proofErr w:type="spellStart"/>
      <w:r>
        <w:t>vnd</w:t>
      </w:r>
      <w:proofErr w:type="spellEnd"/>
      <w:r>
        <w:t xml:space="preserve"> durch ihn/ gerecht/ fromm </w:t>
      </w:r>
      <w:proofErr w:type="spellStart"/>
      <w:r>
        <w:t>vnd</w:t>
      </w:r>
      <w:proofErr w:type="spellEnd"/>
      <w:r>
        <w:t xml:space="preserve"> selig werden. </w:t>
      </w:r>
    </w:p>
    <w:p w14:paraId="7AEAF985" w14:textId="77777777" w:rsidR="00AD0B2B" w:rsidRDefault="00AD0B2B" w:rsidP="00AD0B2B">
      <w:pPr>
        <w:pStyle w:val="StandardWeb"/>
      </w:pPr>
      <w:r>
        <w:t xml:space="preserve">Der Allmächtige gütige Gott </w:t>
      </w:r>
      <w:proofErr w:type="spellStart"/>
      <w:r>
        <w:t>vatter</w:t>
      </w:r>
      <w:proofErr w:type="spellEnd"/>
      <w:r>
        <w:t xml:space="preserve">/ wölle mich </w:t>
      </w:r>
      <w:proofErr w:type="spellStart"/>
      <w:r>
        <w:t>vmb</w:t>
      </w:r>
      <w:proofErr w:type="spellEnd"/>
      <w:r>
        <w:t xml:space="preserve"> Christi seines </w:t>
      </w:r>
      <w:proofErr w:type="spellStart"/>
      <w:r>
        <w:t>Sones</w:t>
      </w:r>
      <w:proofErr w:type="spellEnd"/>
      <w:r>
        <w:t xml:space="preserve"> willen/ </w:t>
      </w:r>
      <w:proofErr w:type="spellStart"/>
      <w:r>
        <w:t>vnd</w:t>
      </w:r>
      <w:proofErr w:type="spellEnd"/>
      <w:r>
        <w:t xml:space="preserve"> durch ihn biß an mein ende beständig darinn erhalten/ auch mir solchen glauben mit </w:t>
      </w:r>
      <w:proofErr w:type="spellStart"/>
      <w:r>
        <w:t>erkantnus</w:t>
      </w:r>
      <w:proofErr w:type="spellEnd"/>
      <w:r>
        <w:t xml:space="preserve"> sein </w:t>
      </w:r>
      <w:proofErr w:type="spellStart"/>
      <w:r>
        <w:t>vnd</w:t>
      </w:r>
      <w:proofErr w:type="spellEnd"/>
      <w:r>
        <w:t xml:space="preserve"> seines geliebten </w:t>
      </w:r>
      <w:proofErr w:type="spellStart"/>
      <w:r>
        <w:t>Sunes</w:t>
      </w:r>
      <w:proofErr w:type="spellEnd"/>
      <w:r>
        <w:t xml:space="preserve"> Jesu Christi </w:t>
      </w:r>
      <w:proofErr w:type="spellStart"/>
      <w:r>
        <w:t>vnsers</w:t>
      </w:r>
      <w:proofErr w:type="spellEnd"/>
      <w:r>
        <w:t xml:space="preserve"> Herren täglich </w:t>
      </w:r>
      <w:proofErr w:type="spellStart"/>
      <w:r>
        <w:t>stercken</w:t>
      </w:r>
      <w:proofErr w:type="spellEnd"/>
      <w:r>
        <w:t xml:space="preserve"> </w:t>
      </w:r>
      <w:proofErr w:type="spellStart"/>
      <w:r>
        <w:t>vnnd</w:t>
      </w:r>
      <w:proofErr w:type="spellEnd"/>
      <w:r>
        <w:t xml:space="preserve"> mehren. </w:t>
      </w:r>
    </w:p>
    <w:p w14:paraId="23736C10" w14:textId="77777777" w:rsidR="00AD0B2B" w:rsidRDefault="00AD0B2B" w:rsidP="00AD0B2B">
      <w:pPr>
        <w:pStyle w:val="StandardWeb"/>
      </w:pPr>
      <w:r>
        <w:t xml:space="preserve">Will mich also Gott dem himmlischen </w:t>
      </w:r>
      <w:proofErr w:type="spellStart"/>
      <w:r>
        <w:t>vatter</w:t>
      </w:r>
      <w:proofErr w:type="spellEnd"/>
      <w:r>
        <w:t xml:space="preserve">/ </w:t>
      </w:r>
      <w:proofErr w:type="spellStart"/>
      <w:r>
        <w:t>vnnd</w:t>
      </w:r>
      <w:proofErr w:type="spellEnd"/>
      <w:r>
        <w:t xml:space="preserve"> seinem </w:t>
      </w:r>
      <w:proofErr w:type="spellStart"/>
      <w:r>
        <w:t>Sune</w:t>
      </w:r>
      <w:proofErr w:type="spellEnd"/>
      <w:r>
        <w:t xml:space="preserve"> Jesu Christo </w:t>
      </w:r>
      <w:proofErr w:type="spellStart"/>
      <w:r>
        <w:t>vnserem</w:t>
      </w:r>
      <w:proofErr w:type="spellEnd"/>
      <w:r>
        <w:t xml:space="preserve"> Herren </w:t>
      </w:r>
      <w:proofErr w:type="spellStart"/>
      <w:r>
        <w:t>inn</w:t>
      </w:r>
      <w:proofErr w:type="spellEnd"/>
      <w:r>
        <w:t xml:space="preserve"> sein göttliche </w:t>
      </w:r>
      <w:proofErr w:type="spellStart"/>
      <w:r>
        <w:t>gnade</w:t>
      </w:r>
      <w:proofErr w:type="spellEnd"/>
      <w:r>
        <w:t xml:space="preserve">/ </w:t>
      </w:r>
      <w:proofErr w:type="spellStart"/>
      <w:r>
        <w:t>schutz</w:t>
      </w:r>
      <w:proofErr w:type="spellEnd"/>
      <w:r>
        <w:t xml:space="preserve"> </w:t>
      </w:r>
      <w:proofErr w:type="spellStart"/>
      <w:r>
        <w:t>vnnd</w:t>
      </w:r>
      <w:proofErr w:type="spellEnd"/>
      <w:r>
        <w:t xml:space="preserve"> </w:t>
      </w:r>
      <w:proofErr w:type="spellStart"/>
      <w:r>
        <w:t>schirmm</w:t>
      </w:r>
      <w:proofErr w:type="spellEnd"/>
      <w:r>
        <w:t xml:space="preserve"> ergeben </w:t>
      </w:r>
      <w:proofErr w:type="spellStart"/>
      <w:r>
        <w:t>vnd</w:t>
      </w:r>
      <w:proofErr w:type="spellEnd"/>
      <w:r>
        <w:t xml:space="preserve"> </w:t>
      </w:r>
      <w:proofErr w:type="spellStart"/>
      <w:r>
        <w:t>befelhen</w:t>
      </w:r>
      <w:proofErr w:type="spellEnd"/>
      <w:r>
        <w:t xml:space="preserve">/ darnach auch allen </w:t>
      </w:r>
      <w:proofErr w:type="spellStart"/>
      <w:r>
        <w:t>Christglaubigen</w:t>
      </w:r>
      <w:proofErr w:type="spellEnd"/>
      <w:r>
        <w:t xml:space="preserve"> </w:t>
      </w:r>
      <w:proofErr w:type="spellStart"/>
      <w:r>
        <w:t>vnd</w:t>
      </w:r>
      <w:proofErr w:type="spellEnd"/>
      <w:r>
        <w:t xml:space="preserve"> </w:t>
      </w:r>
      <w:proofErr w:type="spellStart"/>
      <w:r>
        <w:t>glidern</w:t>
      </w:r>
      <w:proofErr w:type="spellEnd"/>
      <w:r>
        <w:t xml:space="preserve"> der Christlichen Kirchen/ </w:t>
      </w:r>
      <w:proofErr w:type="spellStart"/>
      <w:r>
        <w:t>inn</w:t>
      </w:r>
      <w:proofErr w:type="spellEnd"/>
      <w:r>
        <w:t xml:space="preserve"> ihr </w:t>
      </w:r>
      <w:proofErr w:type="spellStart"/>
      <w:r>
        <w:t>gebetth</w:t>
      </w:r>
      <w:proofErr w:type="spellEnd"/>
      <w:r>
        <w:t xml:space="preserve"> </w:t>
      </w:r>
      <w:proofErr w:type="spellStart"/>
      <w:r>
        <w:t>vnd</w:t>
      </w:r>
      <w:proofErr w:type="spellEnd"/>
      <w:r>
        <w:t xml:space="preserve"> </w:t>
      </w:r>
      <w:proofErr w:type="spellStart"/>
      <w:r>
        <w:t>fürbitt</w:t>
      </w:r>
      <w:proofErr w:type="spellEnd"/>
      <w:r>
        <w:t xml:space="preserve"> </w:t>
      </w:r>
      <w:proofErr w:type="spellStart"/>
      <w:r>
        <w:t>befolhen</w:t>
      </w:r>
      <w:proofErr w:type="spellEnd"/>
      <w:r>
        <w:t xml:space="preserve"> haben. </w:t>
      </w:r>
    </w:p>
    <w:p w14:paraId="1E056853" w14:textId="77777777" w:rsidR="00AD0B2B" w:rsidRDefault="00AD0B2B" w:rsidP="00AD0B2B">
      <w:pPr>
        <w:pStyle w:val="StandardWeb"/>
      </w:pPr>
      <w:r>
        <w:t xml:space="preserve">Tu </w:t>
      </w:r>
      <w:proofErr w:type="spellStart"/>
      <w:r>
        <w:t>autom</w:t>
      </w:r>
      <w:proofErr w:type="spellEnd"/>
      <w:r>
        <w:t xml:space="preserve"> ó </w:t>
      </w:r>
      <w:proofErr w:type="spellStart"/>
      <w:r>
        <w:t>domine</w:t>
      </w:r>
      <w:proofErr w:type="spellEnd"/>
      <w:r>
        <w:t xml:space="preserve"> </w:t>
      </w:r>
      <w:proofErr w:type="spellStart"/>
      <w:r>
        <w:t>Iesu</w:t>
      </w:r>
      <w:proofErr w:type="spellEnd"/>
      <w:r>
        <w:t xml:space="preserve">, </w:t>
      </w:r>
      <w:proofErr w:type="spellStart"/>
      <w:r>
        <w:t>miserere</w:t>
      </w:r>
      <w:proofErr w:type="spellEnd"/>
      <w:r>
        <w:t xml:space="preserve"> populi </w:t>
      </w:r>
      <w:proofErr w:type="spellStart"/>
      <w:r>
        <w:t>tui</w:t>
      </w:r>
      <w:proofErr w:type="spellEnd"/>
      <w:r>
        <w:t xml:space="preserve">, </w:t>
      </w:r>
      <w:proofErr w:type="spellStart"/>
      <w:r>
        <w:t>quem</w:t>
      </w:r>
      <w:proofErr w:type="spellEnd"/>
      <w:r>
        <w:t xml:space="preserve"> </w:t>
      </w:r>
      <w:proofErr w:type="spellStart"/>
      <w:r>
        <w:t>redemisti</w:t>
      </w:r>
      <w:proofErr w:type="spellEnd"/>
      <w:r>
        <w:t xml:space="preserve"> </w:t>
      </w:r>
      <w:proofErr w:type="spellStart"/>
      <w:r>
        <w:t>sanguine</w:t>
      </w:r>
      <w:proofErr w:type="spellEnd"/>
      <w:r>
        <w:t xml:space="preserve"> </w:t>
      </w:r>
      <w:proofErr w:type="spellStart"/>
      <w:r>
        <w:t>tuo</w:t>
      </w:r>
      <w:proofErr w:type="spellEnd"/>
      <w:r>
        <w:t xml:space="preserve"> </w:t>
      </w:r>
      <w:proofErr w:type="spellStart"/>
      <w:r>
        <w:t>pre</w:t>
      </w:r>
      <w:proofErr w:type="spellEnd"/>
      <w:r>
        <w:t xml:space="preserve"> </w:t>
      </w:r>
      <w:proofErr w:type="spellStart"/>
      <w:r>
        <w:t>cioso</w:t>
      </w:r>
      <w:proofErr w:type="spellEnd"/>
      <w:r>
        <w:t xml:space="preserve">, Amen. </w:t>
      </w:r>
    </w:p>
    <w:p w14:paraId="582D9A7F" w14:textId="77777777" w:rsidR="0022039F" w:rsidRDefault="0022039F" w:rsidP="0022039F"/>
    <w:p w14:paraId="688CE2BC" w14:textId="77777777" w:rsidR="00D5498D" w:rsidRPr="00D5498D" w:rsidRDefault="007166CE" w:rsidP="008E63BE">
      <w:pPr>
        <w:pStyle w:val="berschrift1"/>
      </w:pPr>
      <w:r>
        <w:br w:type="page"/>
      </w:r>
      <w:r w:rsidR="00D5498D" w:rsidRPr="00D5498D">
        <w:lastRenderedPageBreak/>
        <w:t>Quellen:</w:t>
      </w:r>
    </w:p>
    <w:p w14:paraId="7FE336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9C0A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5067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A26F3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4921B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415A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A39778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AA60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4A1FB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AF62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60039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763B0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9C260F8"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48FE9" w14:textId="77777777" w:rsidR="002D1FA9" w:rsidRDefault="002D1FA9" w:rsidP="00AD0B2B">
      <w:pPr>
        <w:spacing w:after="0" w:line="240" w:lineRule="auto"/>
      </w:pPr>
      <w:r>
        <w:separator/>
      </w:r>
    </w:p>
  </w:endnote>
  <w:endnote w:type="continuationSeparator" w:id="0">
    <w:p w14:paraId="71A336C8" w14:textId="77777777" w:rsidR="002D1FA9" w:rsidRDefault="002D1FA9" w:rsidP="00AD0B2B">
      <w:pPr>
        <w:spacing w:after="0" w:line="240" w:lineRule="auto"/>
      </w:pPr>
      <w:r>
        <w:continuationSeparator/>
      </w:r>
    </w:p>
  </w:endnote>
  <w:endnote w:id="1">
    <w:p w14:paraId="2F5929DC" w14:textId="53D6423D" w:rsidR="00AD0B2B" w:rsidRDefault="00AD0B2B">
      <w:pPr>
        <w:pStyle w:val="Endnotentext"/>
      </w:pPr>
      <w:r>
        <w:rPr>
          <w:rStyle w:val="Endnotenzeichen"/>
        </w:rPr>
        <w:endnoteRef/>
      </w:r>
      <w:r>
        <w:t xml:space="preserve"> Man will nicht bedencken das dz Wörtlenn/ Daas/ alda ein geistlich zaygewörtlen ist/ das nit den augen sonnder dem glaubigen verstande zeiget.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56780" w14:textId="77777777" w:rsidR="002D1FA9" w:rsidRDefault="002D1FA9" w:rsidP="00AD0B2B">
      <w:pPr>
        <w:spacing w:after="0" w:line="240" w:lineRule="auto"/>
      </w:pPr>
      <w:r>
        <w:separator/>
      </w:r>
    </w:p>
  </w:footnote>
  <w:footnote w:type="continuationSeparator" w:id="0">
    <w:p w14:paraId="6832BC41" w14:textId="77777777" w:rsidR="002D1FA9" w:rsidRDefault="002D1FA9" w:rsidP="00AD0B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7B"/>
    <w:rsid w:val="00082307"/>
    <w:rsid w:val="000C66E5"/>
    <w:rsid w:val="001F54C4"/>
    <w:rsid w:val="00206CEF"/>
    <w:rsid w:val="0022039F"/>
    <w:rsid w:val="00272484"/>
    <w:rsid w:val="00297F83"/>
    <w:rsid w:val="002D1FA9"/>
    <w:rsid w:val="002E6D11"/>
    <w:rsid w:val="00381C0C"/>
    <w:rsid w:val="00537F59"/>
    <w:rsid w:val="007166CE"/>
    <w:rsid w:val="007E1779"/>
    <w:rsid w:val="0083667B"/>
    <w:rsid w:val="008D7463"/>
    <w:rsid w:val="008E417E"/>
    <w:rsid w:val="008E63BE"/>
    <w:rsid w:val="009C767B"/>
    <w:rsid w:val="00A976FD"/>
    <w:rsid w:val="00AD0B2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A97A"/>
  <w15:chartTrackingRefBased/>
  <w15:docId w15:val="{6E0937D2-24D8-4FF3-9125-35F63B5C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D0B2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AD0B2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D0B2B"/>
    <w:rPr>
      <w:rFonts w:ascii="Times New Roman" w:hAnsi="Times New Roman"/>
      <w:lang w:eastAsia="en-US"/>
    </w:rPr>
  </w:style>
  <w:style w:type="character" w:styleId="Endnotenzeichen">
    <w:name w:val="endnote reference"/>
    <w:basedOn w:val="Absatz-Standardschriftart"/>
    <w:uiPriority w:val="99"/>
    <w:semiHidden/>
    <w:unhideWhenUsed/>
    <w:rsid w:val="00AD0B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7764072">
      <w:bodyDiv w:val="1"/>
      <w:marLeft w:val="0"/>
      <w:marRight w:val="0"/>
      <w:marTop w:val="0"/>
      <w:marBottom w:val="0"/>
      <w:divBdr>
        <w:top w:val="none" w:sz="0" w:space="0" w:color="auto"/>
        <w:left w:val="none" w:sz="0" w:space="0" w:color="auto"/>
        <w:bottom w:val="none" w:sz="0" w:space="0" w:color="auto"/>
        <w:right w:val="none" w:sz="0" w:space="0" w:color="auto"/>
      </w:divBdr>
      <w:divsChild>
        <w:div w:id="1464808843">
          <w:marLeft w:val="0"/>
          <w:marRight w:val="0"/>
          <w:marTop w:val="0"/>
          <w:marBottom w:val="0"/>
          <w:divBdr>
            <w:top w:val="none" w:sz="0" w:space="0" w:color="auto"/>
            <w:left w:val="none" w:sz="0" w:space="0" w:color="auto"/>
            <w:bottom w:val="none" w:sz="0" w:space="0" w:color="auto"/>
            <w:right w:val="none" w:sz="0" w:space="0" w:color="auto"/>
          </w:divBdr>
        </w:div>
      </w:divsChild>
    </w:div>
    <w:div w:id="900403084">
      <w:bodyDiv w:val="1"/>
      <w:marLeft w:val="0"/>
      <w:marRight w:val="0"/>
      <w:marTop w:val="0"/>
      <w:marBottom w:val="0"/>
      <w:divBdr>
        <w:top w:val="none" w:sz="0" w:space="0" w:color="auto"/>
        <w:left w:val="none" w:sz="0" w:space="0" w:color="auto"/>
        <w:bottom w:val="none" w:sz="0" w:space="0" w:color="auto"/>
        <w:right w:val="none" w:sz="0" w:space="0" w:color="auto"/>
      </w:divBdr>
      <w:divsChild>
        <w:div w:id="530413935">
          <w:marLeft w:val="0"/>
          <w:marRight w:val="0"/>
          <w:marTop w:val="0"/>
          <w:marBottom w:val="0"/>
          <w:divBdr>
            <w:top w:val="none" w:sz="0" w:space="0" w:color="auto"/>
            <w:left w:val="none" w:sz="0" w:space="0" w:color="auto"/>
            <w:bottom w:val="none" w:sz="0" w:space="0" w:color="auto"/>
            <w:right w:val="none" w:sz="0" w:space="0" w:color="auto"/>
          </w:divBdr>
        </w:div>
      </w:divsChild>
    </w:div>
    <w:div w:id="925072030">
      <w:bodyDiv w:val="1"/>
      <w:marLeft w:val="0"/>
      <w:marRight w:val="0"/>
      <w:marTop w:val="0"/>
      <w:marBottom w:val="0"/>
      <w:divBdr>
        <w:top w:val="none" w:sz="0" w:space="0" w:color="auto"/>
        <w:left w:val="none" w:sz="0" w:space="0" w:color="auto"/>
        <w:bottom w:val="none" w:sz="0" w:space="0" w:color="auto"/>
        <w:right w:val="none" w:sz="0" w:space="0" w:color="auto"/>
      </w:divBdr>
    </w:div>
    <w:div w:id="1023361488">
      <w:bodyDiv w:val="1"/>
      <w:marLeft w:val="0"/>
      <w:marRight w:val="0"/>
      <w:marTop w:val="0"/>
      <w:marBottom w:val="0"/>
      <w:divBdr>
        <w:top w:val="none" w:sz="0" w:space="0" w:color="auto"/>
        <w:left w:val="none" w:sz="0" w:space="0" w:color="auto"/>
        <w:bottom w:val="none" w:sz="0" w:space="0" w:color="auto"/>
        <w:right w:val="none" w:sz="0" w:space="0" w:color="auto"/>
      </w:divBdr>
      <w:divsChild>
        <w:div w:id="44651343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88590119">
      <w:bodyDiv w:val="1"/>
      <w:marLeft w:val="0"/>
      <w:marRight w:val="0"/>
      <w:marTop w:val="0"/>
      <w:marBottom w:val="0"/>
      <w:divBdr>
        <w:top w:val="none" w:sz="0" w:space="0" w:color="auto"/>
        <w:left w:val="none" w:sz="0" w:space="0" w:color="auto"/>
        <w:bottom w:val="none" w:sz="0" w:space="0" w:color="auto"/>
        <w:right w:val="none" w:sz="0" w:space="0" w:color="auto"/>
      </w:divBdr>
      <w:divsChild>
        <w:div w:id="1509370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E45D-790C-4A5A-B94E-78F07FC86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10</Pages>
  <Words>3282</Words>
  <Characters>20679</Characters>
  <Application>Microsoft Office Word</Application>
  <DocSecurity>0</DocSecurity>
  <Lines>172</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23914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2020-11-14T18:55:00Z</dcterms:created>
  <dcterms:modified xsi:type="dcterms:W3CDTF">2020-11-16T13:46:00Z</dcterms:modified>
  <dc:title>Kurtz Bekantnus vonn Christo dem Sune Gottes</dc:title>
  <dc:creator>Schwenkfeld, Caspar</dc:creator>
  <dc:language>de</dc:language>
</cp:coreProperties>
</file>